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F2D1F">
        <w:rPr>
          <w:rFonts w:ascii="Arial" w:hAnsi="Arial" w:cs="Arial"/>
          <w:b/>
          <w:sz w:val="16"/>
          <w:szCs w:val="16"/>
        </w:rPr>
        <w:t>156</w:t>
      </w:r>
      <w:r w:rsidR="00CF6980">
        <w:rPr>
          <w:rFonts w:ascii="Arial" w:hAnsi="Arial" w:cs="Arial"/>
          <w:b/>
          <w:sz w:val="16"/>
          <w:szCs w:val="16"/>
        </w:rPr>
        <w:t>/</w:t>
      </w:r>
      <w:r w:rsidR="00300900">
        <w:rPr>
          <w:rFonts w:ascii="Arial" w:hAnsi="Arial" w:cs="Arial"/>
          <w:b/>
          <w:sz w:val="16"/>
          <w:szCs w:val="16"/>
        </w:rPr>
        <w:t>201</w:t>
      </w:r>
      <w:r w:rsidR="00120A7C">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BF2D1F">
        <w:rPr>
          <w:rFonts w:ascii="Arial" w:hAnsi="Arial" w:cs="Arial"/>
          <w:b/>
          <w:bCs/>
          <w:sz w:val="16"/>
          <w:szCs w:val="16"/>
        </w:rPr>
        <w:t>075</w:t>
      </w:r>
      <w:r w:rsidR="00C80482">
        <w:rPr>
          <w:rFonts w:ascii="Arial" w:hAnsi="Arial" w:cs="Arial"/>
          <w:b/>
          <w:bCs/>
          <w:sz w:val="16"/>
          <w:szCs w:val="16"/>
        </w:rPr>
        <w:t>/201</w:t>
      </w:r>
      <w:r w:rsidR="00ED76BF">
        <w:rPr>
          <w:rFonts w:ascii="Arial" w:hAnsi="Arial" w:cs="Arial"/>
          <w:b/>
          <w:bCs/>
          <w:sz w:val="16"/>
          <w:szCs w:val="16"/>
        </w:rPr>
        <w:t>9</w:t>
      </w:r>
    </w:p>
    <w:p w:rsidR="00ED76BF" w:rsidRDefault="009D2314" w:rsidP="00120A7C">
      <w:pPr>
        <w:jc w:val="both"/>
        <w:rPr>
          <w:rFonts w:ascii="Arial" w:hAnsi="Arial" w:cs="Arial"/>
          <w:b/>
          <w:sz w:val="16"/>
          <w:szCs w:val="16"/>
        </w:rPr>
      </w:pPr>
      <w:r w:rsidRPr="00120A7C">
        <w:rPr>
          <w:rFonts w:ascii="Arial" w:hAnsi="Arial" w:cs="Arial"/>
          <w:b/>
          <w:bCs/>
          <w:sz w:val="16"/>
          <w:szCs w:val="16"/>
        </w:rPr>
        <w:t xml:space="preserve">PROCESSO: </w:t>
      </w:r>
      <w:r w:rsidR="00C44DAB" w:rsidRPr="00C44DAB">
        <w:rPr>
          <w:rFonts w:ascii="Arial" w:hAnsi="Arial" w:cs="Arial"/>
          <w:b/>
          <w:sz w:val="16"/>
          <w:szCs w:val="16"/>
        </w:rPr>
        <w:t>0015.031765/2019-41</w:t>
      </w:r>
    </w:p>
    <w:p w:rsidR="00C44DAB" w:rsidRPr="00C44DAB" w:rsidRDefault="00C44DAB" w:rsidP="00120A7C">
      <w:pPr>
        <w:jc w:val="both"/>
        <w:rPr>
          <w:rFonts w:ascii="Arial" w:hAnsi="Arial" w:cs="Arial"/>
          <w:b/>
          <w:sz w:val="16"/>
          <w:szCs w:val="16"/>
        </w:rPr>
      </w:pPr>
    </w:p>
    <w:p w:rsidR="009D2314" w:rsidRPr="00E6307E" w:rsidRDefault="002E300A" w:rsidP="00DF042C">
      <w:pPr>
        <w:jc w:val="both"/>
        <w:rPr>
          <w:rFonts w:ascii="Arial" w:hAnsi="Arial" w:cs="Arial"/>
          <w:color w:val="000000" w:themeColor="text1"/>
          <w:sz w:val="16"/>
          <w:szCs w:val="16"/>
        </w:rPr>
      </w:pPr>
      <w:r w:rsidRPr="00E6307E">
        <w:rPr>
          <w:rFonts w:ascii="Arial" w:hAnsi="Arial" w:cs="Arial"/>
          <w:sz w:val="16"/>
          <w:szCs w:val="16"/>
        </w:rPr>
        <w:t xml:space="preserve">Pelo presente instrumento, o </w:t>
      </w:r>
      <w:r w:rsidR="00190648" w:rsidRPr="00E6307E">
        <w:rPr>
          <w:rFonts w:ascii="Arial" w:hAnsi="Arial" w:cs="Arial"/>
          <w:b/>
          <w:sz w:val="16"/>
          <w:szCs w:val="16"/>
        </w:rPr>
        <w:t>ESTADO DE RONDÔNIA</w:t>
      </w:r>
      <w:r w:rsidRPr="00E6307E">
        <w:rPr>
          <w:rFonts w:ascii="Arial" w:hAnsi="Arial" w:cs="Arial"/>
          <w:sz w:val="16"/>
          <w:szCs w:val="16"/>
        </w:rPr>
        <w:t xml:space="preserve">, através da SUPERINTENDÊNCIA ESTADUAL DE LICITAÇÕES – SUPEL </w:t>
      </w:r>
      <w:r w:rsidRPr="00E6307E">
        <w:rPr>
          <w:rFonts w:ascii="Arial" w:hAnsi="Arial" w:cs="Arial"/>
          <w:color w:val="000000"/>
          <w:sz w:val="16"/>
          <w:szCs w:val="16"/>
        </w:rPr>
        <w:t xml:space="preserve">situada à </w:t>
      </w:r>
      <w:r w:rsidRPr="00E6307E">
        <w:rPr>
          <w:rFonts w:ascii="Arial" w:hAnsi="Arial" w:cs="Arial"/>
          <w:sz w:val="16"/>
          <w:szCs w:val="16"/>
        </w:rPr>
        <w:t>AV. FARQUAR N° 2986 COMPLEXO RIO MADEIRA EDIFÍCIO</w:t>
      </w:r>
      <w:r w:rsidR="00624815" w:rsidRPr="00E6307E">
        <w:rPr>
          <w:rFonts w:ascii="Arial" w:hAnsi="Arial" w:cs="Arial"/>
          <w:sz w:val="16"/>
          <w:szCs w:val="16"/>
        </w:rPr>
        <w:t xml:space="preserve">, </w:t>
      </w:r>
      <w:r w:rsidRPr="00E6307E">
        <w:rPr>
          <w:rFonts w:ascii="Arial" w:hAnsi="Arial" w:cs="Arial"/>
          <w:sz w:val="16"/>
          <w:szCs w:val="16"/>
        </w:rPr>
        <w:t xml:space="preserve">RIO </w:t>
      </w:r>
      <w:r w:rsidR="00DE2D9B" w:rsidRPr="00E6307E">
        <w:rPr>
          <w:rFonts w:ascii="Arial" w:hAnsi="Arial" w:cs="Arial"/>
          <w:sz w:val="16"/>
          <w:szCs w:val="16"/>
        </w:rPr>
        <w:t>PACAÁS NOVOS 2</w:t>
      </w:r>
      <w:r w:rsidRPr="00E6307E">
        <w:rPr>
          <w:rFonts w:ascii="Arial" w:hAnsi="Arial" w:cs="Arial"/>
          <w:sz w:val="16"/>
          <w:szCs w:val="16"/>
        </w:rPr>
        <w:t>º ANDAR – BAIRRO: PEDRINHAS</w:t>
      </w:r>
      <w:r w:rsidRPr="00E6307E">
        <w:rPr>
          <w:rFonts w:ascii="Arial" w:hAnsi="Arial" w:cs="Arial"/>
          <w:color w:val="000000"/>
          <w:sz w:val="16"/>
          <w:szCs w:val="16"/>
        </w:rPr>
        <w:t xml:space="preserve">, neste ato representado pelo </w:t>
      </w:r>
      <w:r w:rsidRPr="00E6307E">
        <w:rPr>
          <w:rFonts w:ascii="Arial" w:hAnsi="Arial" w:cs="Arial"/>
          <w:b/>
          <w:bCs/>
          <w:color w:val="000000"/>
          <w:sz w:val="16"/>
          <w:szCs w:val="16"/>
        </w:rPr>
        <w:t>Superintendente da SUPEL</w:t>
      </w:r>
      <w:r w:rsidRPr="00E6307E">
        <w:rPr>
          <w:rFonts w:ascii="Arial" w:hAnsi="Arial" w:cs="Arial"/>
          <w:color w:val="000000"/>
          <w:sz w:val="16"/>
          <w:szCs w:val="16"/>
        </w:rPr>
        <w:t>, Senhor Márcio Rogério Gabriel e a(s) empresa(s) qualificada(s) no</w:t>
      </w:r>
      <w:r w:rsidR="00190648" w:rsidRPr="00E6307E">
        <w:rPr>
          <w:rFonts w:ascii="Arial" w:hAnsi="Arial" w:cs="Arial"/>
          <w:color w:val="000000"/>
          <w:sz w:val="16"/>
          <w:szCs w:val="16"/>
        </w:rPr>
        <w:t xml:space="preserve"> Anexo Único desta Ata, resolvem</w:t>
      </w:r>
      <w:r w:rsidRPr="00E6307E">
        <w:rPr>
          <w:rFonts w:ascii="Arial" w:hAnsi="Arial" w:cs="Arial"/>
          <w:color w:val="000000"/>
          <w:sz w:val="16"/>
          <w:szCs w:val="16"/>
        </w:rPr>
        <w:t xml:space="preserve"> </w:t>
      </w:r>
      <w:r w:rsidRPr="00E6307E">
        <w:rPr>
          <w:rFonts w:ascii="Arial" w:hAnsi="Arial" w:cs="Arial"/>
          <w:b/>
          <w:bCs/>
          <w:color w:val="000000"/>
          <w:sz w:val="16"/>
          <w:szCs w:val="16"/>
        </w:rPr>
        <w:t xml:space="preserve">REGISTRAR O </w:t>
      </w:r>
      <w:r w:rsidRPr="00E6307E">
        <w:rPr>
          <w:rFonts w:ascii="Arial" w:hAnsi="Arial" w:cs="Arial"/>
          <w:b/>
          <w:color w:val="000000"/>
          <w:sz w:val="16"/>
          <w:szCs w:val="16"/>
        </w:rPr>
        <w:t>PREÇ</w:t>
      </w:r>
      <w:r w:rsidR="00F17DD3" w:rsidRPr="00E6307E">
        <w:rPr>
          <w:rFonts w:ascii="Arial" w:hAnsi="Arial" w:cs="Arial"/>
          <w:b/>
          <w:color w:val="000000"/>
          <w:sz w:val="16"/>
          <w:szCs w:val="16"/>
        </w:rPr>
        <w:t>O</w:t>
      </w:r>
      <w:r w:rsidR="002536E6" w:rsidRPr="00E6307E">
        <w:rPr>
          <w:rFonts w:ascii="Arial" w:hAnsi="Arial" w:cs="Arial"/>
          <w:color w:val="000000"/>
          <w:sz w:val="16"/>
          <w:szCs w:val="16"/>
        </w:rPr>
        <w:t xml:space="preserve"> </w:t>
      </w:r>
      <w:r w:rsidR="00120A7C" w:rsidRPr="00E6307E">
        <w:rPr>
          <w:rFonts w:ascii="Arial" w:hAnsi="Arial" w:cs="Arial"/>
          <w:sz w:val="16"/>
          <w:szCs w:val="16"/>
        </w:rPr>
        <w:t xml:space="preserve">para Futura e Eventual </w:t>
      </w:r>
      <w:r w:rsidR="00C44DAB">
        <w:rPr>
          <w:rFonts w:ascii="Calibri" w:hAnsi="Calibri"/>
          <w:color w:val="000000"/>
        </w:rPr>
        <w:t>Aquisição de </w:t>
      </w:r>
      <w:r w:rsidR="00C44DAB">
        <w:rPr>
          <w:rStyle w:val="Forte"/>
          <w:rFonts w:ascii="Calibri" w:eastAsiaTheme="majorEastAsia" w:hAnsi="Calibri"/>
          <w:color w:val="000000"/>
        </w:rPr>
        <w:t>RPA (</w:t>
      </w:r>
      <w:proofErr w:type="spellStart"/>
      <w:r w:rsidR="00C44DAB">
        <w:rPr>
          <w:rStyle w:val="Forte"/>
          <w:rFonts w:ascii="Calibri" w:eastAsiaTheme="majorEastAsia" w:hAnsi="Calibri"/>
          <w:color w:val="000000"/>
        </w:rPr>
        <w:t>Drones</w:t>
      </w:r>
      <w:proofErr w:type="spellEnd"/>
      <w:r w:rsidR="00C44DAB">
        <w:rPr>
          <w:rStyle w:val="Forte"/>
          <w:rFonts w:ascii="Calibri" w:eastAsiaTheme="majorEastAsia" w:hAnsi="Calibri"/>
          <w:color w:val="000000"/>
        </w:rPr>
        <w:t>) </w:t>
      </w:r>
      <w:r w:rsidR="00C44DAB">
        <w:rPr>
          <w:rFonts w:ascii="Calibri" w:hAnsi="Calibri"/>
          <w:color w:val="000000"/>
        </w:rPr>
        <w:t>para atender ao Fundo Estadual de Sanidade Animal - FESA</w:t>
      </w:r>
      <w:r w:rsidR="00120A7C" w:rsidRPr="00E6307E">
        <w:rPr>
          <w:rFonts w:ascii="Arial" w:hAnsi="Arial" w:cs="Arial"/>
          <w:sz w:val="16"/>
          <w:szCs w:val="16"/>
        </w:rPr>
        <w:t>,</w:t>
      </w:r>
      <w:r w:rsidR="00703CDE" w:rsidRPr="00703CDE">
        <w:rPr>
          <w:rFonts w:ascii="Calibri" w:hAnsi="Calibri"/>
          <w:color w:val="000000"/>
        </w:rPr>
        <w:t xml:space="preserve"> </w:t>
      </w:r>
      <w:r w:rsidR="00703CDE">
        <w:rPr>
          <w:rFonts w:ascii="Calibri" w:hAnsi="Calibri"/>
          <w:color w:val="000000"/>
        </w:rPr>
        <w:t>conforme condições, quantidades e exigências estabelecidas no termo de referência,</w:t>
      </w:r>
      <w:r w:rsidR="00120A7C" w:rsidRPr="00E6307E">
        <w:rPr>
          <w:rFonts w:ascii="Arial" w:hAnsi="Arial" w:cs="Arial"/>
          <w:sz w:val="16"/>
          <w:szCs w:val="16"/>
        </w:rPr>
        <w:t xml:space="preserve"> para atender aos órgãos da Administração Direta e Indireta do Governo do Estado de Rondônia</w:t>
      </w:r>
      <w:r w:rsidR="00C308CC" w:rsidRPr="00E6307E">
        <w:rPr>
          <w:rFonts w:ascii="Arial" w:hAnsi="Arial" w:cs="Arial"/>
          <w:color w:val="000000"/>
          <w:sz w:val="16"/>
          <w:szCs w:val="16"/>
        </w:rPr>
        <w:t>,</w:t>
      </w:r>
      <w:r w:rsidR="004042D9" w:rsidRPr="00E6307E">
        <w:rPr>
          <w:rFonts w:ascii="Arial" w:hAnsi="Arial" w:cs="Arial"/>
          <w:color w:val="000000"/>
          <w:sz w:val="16"/>
          <w:szCs w:val="16"/>
        </w:rPr>
        <w:t xml:space="preserve"> a pedido desta SUPEL</w:t>
      </w:r>
      <w:r w:rsidR="00A212A5" w:rsidRPr="00E6307E">
        <w:rPr>
          <w:rFonts w:ascii="Arial" w:hAnsi="Arial" w:cs="Arial"/>
          <w:color w:val="000000"/>
          <w:sz w:val="16"/>
          <w:szCs w:val="16"/>
        </w:rPr>
        <w:t xml:space="preserve"> para o período de 12 meses, </w:t>
      </w:r>
      <w:r w:rsidR="00D4453E" w:rsidRPr="00E6307E">
        <w:rPr>
          <w:rFonts w:ascii="Arial" w:hAnsi="Arial" w:cs="Arial"/>
          <w:color w:val="000000"/>
          <w:sz w:val="16"/>
          <w:szCs w:val="16"/>
        </w:rPr>
        <w:t>conforme Anexo Único desta ata, atendendo as condições previstas no instrumento convocatório e as constantes nesta Ata de Registro de Preços,</w:t>
      </w:r>
      <w:r w:rsidRPr="00E6307E">
        <w:rPr>
          <w:rFonts w:ascii="Arial" w:hAnsi="Arial" w:cs="Arial"/>
          <w:color w:val="000000" w:themeColor="text1"/>
          <w:sz w:val="16"/>
          <w:szCs w:val="16"/>
        </w:rPr>
        <w:t xml:space="preserve"> sujeitando-se as partes às normas constantes da Lei nº. 8.666/93 e suas alterações, Decreto Estadual nº 1</w:t>
      </w:r>
      <w:r w:rsidR="0096128C" w:rsidRPr="00E6307E">
        <w:rPr>
          <w:rFonts w:ascii="Arial" w:hAnsi="Arial" w:cs="Arial"/>
          <w:color w:val="000000" w:themeColor="text1"/>
          <w:sz w:val="16"/>
          <w:szCs w:val="16"/>
        </w:rPr>
        <w:t>8.340/13</w:t>
      </w:r>
      <w:r w:rsidRPr="00E6307E">
        <w:rPr>
          <w:rFonts w:ascii="Arial" w:hAnsi="Arial" w:cs="Arial"/>
          <w:color w:val="000000" w:themeColor="text1"/>
          <w:sz w:val="16"/>
          <w:szCs w:val="16"/>
        </w:rPr>
        <w:t xml:space="preserve"> e suas alterações e em conformidade com as disposições a seguir.</w:t>
      </w:r>
    </w:p>
    <w:p w:rsidR="009D2314" w:rsidRPr="00E6307E" w:rsidRDefault="009D2314" w:rsidP="008A7686">
      <w:pPr>
        <w:rPr>
          <w:rFonts w:ascii="Arial" w:hAnsi="Arial" w:cs="Arial"/>
          <w:color w:val="000000" w:themeColor="text1"/>
          <w:sz w:val="16"/>
          <w:szCs w:val="16"/>
        </w:rPr>
      </w:pPr>
    </w:p>
    <w:p w:rsidR="009D2314" w:rsidRPr="00E6307E" w:rsidRDefault="009D2314" w:rsidP="009D2314">
      <w:pPr>
        <w:jc w:val="both"/>
        <w:rPr>
          <w:rFonts w:ascii="Arial" w:hAnsi="Arial" w:cs="Arial"/>
          <w:b/>
          <w:color w:val="000000" w:themeColor="text1"/>
          <w:sz w:val="16"/>
          <w:szCs w:val="16"/>
        </w:rPr>
      </w:pPr>
      <w:r w:rsidRPr="00E6307E">
        <w:rPr>
          <w:rFonts w:ascii="Arial" w:hAnsi="Arial" w:cs="Arial"/>
          <w:b/>
          <w:bCs/>
          <w:color w:val="000000" w:themeColor="text1"/>
          <w:sz w:val="16"/>
          <w:szCs w:val="16"/>
        </w:rPr>
        <w:t>1. DO OBJETO</w:t>
      </w:r>
    </w:p>
    <w:p w:rsidR="009D2314" w:rsidRPr="00E6307E" w:rsidRDefault="009D2314" w:rsidP="009D2314">
      <w:pPr>
        <w:jc w:val="both"/>
        <w:rPr>
          <w:rFonts w:ascii="Arial" w:hAnsi="Arial" w:cs="Arial"/>
          <w:color w:val="000000" w:themeColor="text1"/>
          <w:sz w:val="16"/>
          <w:szCs w:val="16"/>
        </w:rPr>
      </w:pPr>
    </w:p>
    <w:p w:rsidR="00C308CC" w:rsidRPr="00E6307E" w:rsidRDefault="002E300A" w:rsidP="008C7613">
      <w:pPr>
        <w:jc w:val="both"/>
        <w:rPr>
          <w:rFonts w:ascii="Arial" w:hAnsi="Arial" w:cs="Arial"/>
          <w:sz w:val="16"/>
          <w:szCs w:val="16"/>
        </w:rPr>
      </w:pPr>
      <w:r w:rsidRPr="00E6307E">
        <w:rPr>
          <w:rFonts w:ascii="Arial" w:hAnsi="Arial" w:cs="Arial"/>
          <w:b/>
          <w:sz w:val="16"/>
          <w:szCs w:val="16"/>
        </w:rPr>
        <w:t>REGISTRAR O PREÇO</w:t>
      </w:r>
      <w:r w:rsidR="00524202" w:rsidRPr="00E6307E">
        <w:rPr>
          <w:rFonts w:ascii="Arial" w:hAnsi="Arial" w:cs="Arial"/>
          <w:sz w:val="16"/>
          <w:szCs w:val="16"/>
        </w:rPr>
        <w:t xml:space="preserve"> </w:t>
      </w:r>
      <w:r w:rsidR="00E6307E" w:rsidRPr="00E6307E">
        <w:rPr>
          <w:rFonts w:ascii="Arial" w:hAnsi="Arial" w:cs="Arial"/>
          <w:sz w:val="16"/>
          <w:szCs w:val="16"/>
        </w:rPr>
        <w:t xml:space="preserve">para Futura e Eventual </w:t>
      </w:r>
      <w:r w:rsidR="00C44DAB">
        <w:rPr>
          <w:rFonts w:ascii="Calibri" w:hAnsi="Calibri"/>
          <w:color w:val="000000"/>
        </w:rPr>
        <w:t>Aquisição de </w:t>
      </w:r>
      <w:r w:rsidR="00C44DAB">
        <w:rPr>
          <w:rStyle w:val="Forte"/>
          <w:rFonts w:ascii="Calibri" w:eastAsiaTheme="majorEastAsia" w:hAnsi="Calibri"/>
          <w:color w:val="000000"/>
        </w:rPr>
        <w:t>RPA (</w:t>
      </w:r>
      <w:proofErr w:type="spellStart"/>
      <w:r w:rsidR="00C44DAB">
        <w:rPr>
          <w:rStyle w:val="Forte"/>
          <w:rFonts w:ascii="Calibri" w:eastAsiaTheme="majorEastAsia" w:hAnsi="Calibri"/>
          <w:color w:val="000000"/>
        </w:rPr>
        <w:t>Drones</w:t>
      </w:r>
      <w:proofErr w:type="spellEnd"/>
      <w:r w:rsidR="00C44DAB">
        <w:rPr>
          <w:rStyle w:val="Forte"/>
          <w:rFonts w:ascii="Calibri" w:eastAsiaTheme="majorEastAsia" w:hAnsi="Calibri"/>
          <w:color w:val="000000"/>
        </w:rPr>
        <w:t>) </w:t>
      </w:r>
      <w:r w:rsidR="00C44DAB">
        <w:rPr>
          <w:rFonts w:ascii="Calibri" w:hAnsi="Calibri"/>
          <w:color w:val="000000"/>
        </w:rPr>
        <w:t>para atender ao Fundo Estadual de Sanidade Animal - FESA</w:t>
      </w:r>
      <w:r w:rsidR="00E6307E" w:rsidRPr="00E6307E">
        <w:rPr>
          <w:rFonts w:ascii="Arial" w:hAnsi="Arial" w:cs="Arial"/>
          <w:sz w:val="16"/>
          <w:szCs w:val="16"/>
        </w:rPr>
        <w:t>,</w:t>
      </w:r>
      <w:r w:rsidR="00703CDE" w:rsidRPr="00703CDE">
        <w:rPr>
          <w:rFonts w:ascii="Calibri" w:hAnsi="Calibri"/>
          <w:color w:val="000000"/>
        </w:rPr>
        <w:t xml:space="preserve"> </w:t>
      </w:r>
      <w:r w:rsidR="00703CDE">
        <w:rPr>
          <w:rFonts w:ascii="Calibri" w:hAnsi="Calibri"/>
          <w:color w:val="000000"/>
        </w:rPr>
        <w:t>conforme condições, quantidades e exigências estabelecidas no termo de referência,</w:t>
      </w:r>
      <w:r w:rsidR="00E6307E" w:rsidRPr="00E6307E">
        <w:rPr>
          <w:rFonts w:ascii="Arial" w:hAnsi="Arial" w:cs="Arial"/>
          <w:sz w:val="16"/>
          <w:szCs w:val="16"/>
        </w:rPr>
        <w:t xml:space="preserve"> para atender aos órgãos da Administração Direta e Indireta do Governo do Estado de Rondônia</w:t>
      </w:r>
      <w:r w:rsidR="00880359" w:rsidRPr="00E6307E">
        <w:rPr>
          <w:rFonts w:ascii="Arial" w:hAnsi="Arial" w:cs="Arial"/>
          <w:color w:val="000000"/>
          <w:sz w:val="16"/>
          <w:szCs w:val="16"/>
        </w:rPr>
        <w:t>, a pedido desta SUPEL para o período de 12 meses</w:t>
      </w:r>
      <w:r w:rsidR="009259F4" w:rsidRPr="00E6307E">
        <w:rPr>
          <w:rFonts w:ascii="Arial" w:hAnsi="Arial" w:cs="Arial"/>
          <w:sz w:val="16"/>
          <w:szCs w:val="16"/>
        </w:rPr>
        <w:t>.</w:t>
      </w:r>
    </w:p>
    <w:p w:rsidR="009259F4" w:rsidRPr="00E6307E"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w:t>
      </w:r>
      <w:r w:rsidR="00024880">
        <w:rPr>
          <w:sz w:val="16"/>
          <w:szCs w:val="16"/>
        </w:rPr>
        <w:t xml:space="preserve"> </w:t>
      </w:r>
      <w:r w:rsidRPr="009A54D1">
        <w:rPr>
          <w:sz w:val="16"/>
          <w:szCs w:val="16"/>
        </w:rPr>
        <w:t xml:space="preserve">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w:t>
      </w:r>
      <w:r w:rsidR="00792138">
        <w:rPr>
          <w:sz w:val="16"/>
          <w:szCs w:val="16"/>
        </w:rPr>
        <w:t>percentual de desconto</w:t>
      </w:r>
      <w:r w:rsidRPr="009A54D1">
        <w:rPr>
          <w:sz w:val="16"/>
          <w:szCs w:val="16"/>
        </w:rPr>
        <w:t>, a quantidade, o fornecedor e a especificação do item registrado nesta Ata, encontram-se indicados no Anexo</w:t>
      </w:r>
      <w:r w:rsidR="00024880">
        <w:rPr>
          <w:sz w:val="16"/>
          <w:szCs w:val="16"/>
        </w:rPr>
        <w:t xml:space="preserve"> ÚNICO </w:t>
      </w:r>
      <w:r w:rsidRPr="009A54D1">
        <w:rPr>
          <w:sz w:val="16"/>
          <w:szCs w:val="16"/>
        </w:rPr>
        <w:t xml:space="preserve">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E344D1" w:rsidP="009D2314">
      <w:pPr>
        <w:rPr>
          <w:rFonts w:ascii="Arial" w:hAnsi="Arial" w:cs="Arial"/>
          <w:sz w:val="16"/>
          <w:szCs w:val="16"/>
        </w:rPr>
      </w:pPr>
      <w:r>
        <w:rPr>
          <w:rFonts w:ascii="Arial" w:hAnsi="Arial" w:cs="Arial"/>
          <w:sz w:val="16"/>
          <w:szCs w:val="16"/>
        </w:rPr>
        <w:t xml:space="preserve">5.1. </w:t>
      </w:r>
      <w:r w:rsidR="009D2314"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E344D1" w:rsidP="00E344D1">
      <w:pPr>
        <w:jc w:val="both"/>
        <w:rPr>
          <w:rFonts w:ascii="Arial" w:hAnsi="Arial" w:cs="Arial"/>
          <w:sz w:val="16"/>
          <w:szCs w:val="16"/>
        </w:rPr>
      </w:pPr>
      <w:r>
        <w:rPr>
          <w:rFonts w:ascii="Arial" w:hAnsi="Arial" w:cs="Arial"/>
          <w:sz w:val="16"/>
          <w:szCs w:val="16"/>
        </w:rPr>
        <w:t xml:space="preserve">5.2.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E344D1" w:rsidP="00E344D1">
      <w:pPr>
        <w:jc w:val="both"/>
        <w:rPr>
          <w:rFonts w:ascii="Arial" w:hAnsi="Arial" w:cs="Arial"/>
          <w:sz w:val="16"/>
          <w:szCs w:val="16"/>
        </w:rPr>
      </w:pPr>
      <w:r>
        <w:rPr>
          <w:rFonts w:ascii="Arial" w:hAnsi="Arial" w:cs="Arial"/>
          <w:sz w:val="16"/>
          <w:szCs w:val="16"/>
        </w:rPr>
        <w:t xml:space="preserve">5.3.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E344D1" w:rsidP="00E344D1">
      <w:pPr>
        <w:jc w:val="both"/>
        <w:rPr>
          <w:rFonts w:ascii="Arial" w:hAnsi="Arial" w:cs="Arial"/>
          <w:sz w:val="16"/>
          <w:szCs w:val="16"/>
        </w:rPr>
      </w:pPr>
      <w:r>
        <w:rPr>
          <w:rFonts w:ascii="Arial" w:hAnsi="Arial" w:cs="Arial"/>
          <w:sz w:val="16"/>
          <w:szCs w:val="16"/>
        </w:rPr>
        <w:t xml:space="preserve">5.4.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E344D1" w:rsidRDefault="00E344D1" w:rsidP="00E344D1">
      <w:pPr>
        <w:jc w:val="both"/>
        <w:rPr>
          <w:rFonts w:ascii="Arial" w:hAnsi="Arial" w:cs="Arial"/>
          <w:sz w:val="16"/>
          <w:szCs w:val="16"/>
        </w:rPr>
      </w:pPr>
      <w:r>
        <w:rPr>
          <w:rFonts w:ascii="Arial" w:hAnsi="Arial" w:cs="Arial"/>
          <w:sz w:val="16"/>
          <w:szCs w:val="16"/>
        </w:rPr>
        <w:t xml:space="preserve">5.5. </w:t>
      </w:r>
      <w:r w:rsidR="009D2314" w:rsidRPr="00E344D1">
        <w:rPr>
          <w:rFonts w:ascii="Arial" w:hAnsi="Arial" w:cs="Arial"/>
          <w:sz w:val="16"/>
          <w:szCs w:val="16"/>
        </w:rPr>
        <w:t>O objeto e/ou serviço</w:t>
      </w:r>
      <w:r w:rsidR="000233CF" w:rsidRPr="00E344D1">
        <w:rPr>
          <w:rFonts w:ascii="Arial" w:hAnsi="Arial" w:cs="Arial"/>
          <w:sz w:val="16"/>
          <w:szCs w:val="16"/>
        </w:rPr>
        <w:t xml:space="preserve"> </w:t>
      </w:r>
      <w:r w:rsidR="009D2314" w:rsidRPr="00E34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880359">
      <w:pPr>
        <w:pStyle w:val="PargrafodaLista"/>
        <w:ind w:left="0" w:firstLine="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E344D1" w:rsidRDefault="00E344D1" w:rsidP="00E344D1">
      <w:pPr>
        <w:spacing w:line="360" w:lineRule="auto"/>
        <w:jc w:val="both"/>
        <w:rPr>
          <w:rFonts w:ascii="Arial" w:hAnsi="Arial" w:cs="Arial"/>
          <w:b/>
          <w:bCs/>
          <w:sz w:val="16"/>
          <w:szCs w:val="16"/>
        </w:rPr>
      </w:pPr>
      <w:bookmarkStart w:id="1" w:name="_GoBack"/>
      <w:r>
        <w:rPr>
          <w:rFonts w:ascii="Arial" w:hAnsi="Arial" w:cs="Arial"/>
          <w:b/>
          <w:bCs/>
          <w:sz w:val="16"/>
          <w:szCs w:val="16"/>
        </w:rPr>
        <w:t xml:space="preserve">6. </w:t>
      </w:r>
      <w:r w:rsidR="008668C5" w:rsidRPr="00E344D1">
        <w:rPr>
          <w:rFonts w:ascii="Arial" w:hAnsi="Arial" w:cs="Arial"/>
          <w:b/>
          <w:bCs/>
          <w:sz w:val="16"/>
          <w:szCs w:val="16"/>
        </w:rPr>
        <w:t xml:space="preserve">DO PRAZO E LOCAL DE </w:t>
      </w:r>
      <w:r w:rsidR="00CF6980" w:rsidRPr="00E344D1">
        <w:rPr>
          <w:rFonts w:ascii="Arial" w:hAnsi="Arial" w:cs="Arial"/>
          <w:b/>
          <w:bCs/>
          <w:sz w:val="16"/>
          <w:szCs w:val="16"/>
        </w:rPr>
        <w:t>ENTREGA</w:t>
      </w:r>
      <w:r w:rsidR="002536E6" w:rsidRPr="00E344D1">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13539E" w:rsidRDefault="00491DA5" w:rsidP="00491DA5">
      <w:pPr>
        <w:pStyle w:val="Corpodetexto3"/>
        <w:tabs>
          <w:tab w:val="left" w:pos="426"/>
        </w:tabs>
        <w:ind w:right="47"/>
        <w:rPr>
          <w:rFonts w:ascii="Arial" w:hAnsi="Arial" w:cs="Arial"/>
          <w:b/>
          <w:sz w:val="16"/>
          <w:szCs w:val="16"/>
        </w:rPr>
      </w:pPr>
      <w:r>
        <w:rPr>
          <w:rFonts w:ascii="Arial" w:hAnsi="Arial" w:cs="Arial"/>
          <w:sz w:val="16"/>
          <w:szCs w:val="16"/>
        </w:rPr>
        <w:t xml:space="preserve">6.2. </w:t>
      </w:r>
      <w:r w:rsidR="006B04DB" w:rsidRPr="00511633">
        <w:rPr>
          <w:rFonts w:ascii="Arial" w:hAnsi="Arial" w:cs="Arial"/>
          <w:sz w:val="16"/>
          <w:szCs w:val="16"/>
        </w:rPr>
        <w:t>Expedida a Nota de Empenho, o recebimento de seu objeto ficará condicionado a observância das normas contidas no art. 40, inciso XVI, c/</w:t>
      </w:r>
      <w:proofErr w:type="gramStart"/>
      <w:r w:rsidR="006B04DB" w:rsidRPr="00511633">
        <w:rPr>
          <w:rFonts w:ascii="Arial" w:hAnsi="Arial" w:cs="Arial"/>
          <w:sz w:val="16"/>
          <w:szCs w:val="16"/>
        </w:rPr>
        <w:t>c</w:t>
      </w:r>
      <w:proofErr w:type="gramEnd"/>
      <w:r w:rsidR="006B04DB" w:rsidRPr="00511633">
        <w:rPr>
          <w:rFonts w:ascii="Arial" w:hAnsi="Arial" w:cs="Arial"/>
          <w:sz w:val="16"/>
          <w:szCs w:val="16"/>
        </w:rPr>
        <w:t xml:space="preserve"> o art. 73 inciso II, “a” e “b”, da Lei 8.666/93 e alterações.</w:t>
      </w:r>
      <w:r w:rsidR="0013539E" w:rsidRPr="0013539E">
        <w:rPr>
          <w:rFonts w:ascii="Arial" w:hAnsi="Arial" w:cs="Arial"/>
          <w:b/>
          <w:sz w:val="16"/>
          <w:szCs w:val="16"/>
        </w:rPr>
        <w:t xml:space="preserve"> </w:t>
      </w:r>
    </w:p>
    <w:p w:rsidR="006B04DB" w:rsidRDefault="0013539E" w:rsidP="00491DA5">
      <w:pPr>
        <w:pStyle w:val="Corpodetexto3"/>
        <w:tabs>
          <w:tab w:val="left" w:pos="426"/>
        </w:tabs>
        <w:ind w:right="47"/>
        <w:rPr>
          <w:rFonts w:ascii="Arial" w:hAnsi="Arial" w:cs="Arial"/>
          <w:sz w:val="16"/>
          <w:szCs w:val="16"/>
        </w:rPr>
      </w:pPr>
      <w:r>
        <w:rPr>
          <w:rFonts w:ascii="Arial" w:hAnsi="Arial" w:cs="Arial"/>
          <w:b/>
          <w:sz w:val="16"/>
          <w:szCs w:val="16"/>
        </w:rPr>
        <w:t xml:space="preserve">6.3. </w:t>
      </w:r>
      <w:r w:rsidRPr="00C44DAB">
        <w:rPr>
          <w:rFonts w:ascii="Arial" w:hAnsi="Arial" w:cs="Arial"/>
          <w:b/>
          <w:sz w:val="16"/>
          <w:szCs w:val="16"/>
        </w:rPr>
        <w:t xml:space="preserve">DO PRAZO DE ENTREGA: </w:t>
      </w:r>
      <w:r w:rsidRPr="00C44DAB">
        <w:rPr>
          <w:rFonts w:ascii="Arial" w:hAnsi="Arial" w:cs="Arial"/>
          <w:b/>
          <w:color w:val="000000"/>
          <w:sz w:val="16"/>
          <w:szCs w:val="16"/>
        </w:rPr>
        <w:t> </w:t>
      </w:r>
      <w:r w:rsidRPr="00C44DAB">
        <w:rPr>
          <w:rStyle w:val="Forte"/>
          <w:rFonts w:ascii="Arial" w:eastAsiaTheme="majorEastAsia" w:hAnsi="Arial" w:cs="Arial"/>
          <w:b w:val="0"/>
          <w:color w:val="000000"/>
          <w:sz w:val="16"/>
          <w:szCs w:val="16"/>
        </w:rPr>
        <w:t>no prazo de até 30 (trinta) dias,</w:t>
      </w:r>
      <w:r w:rsidRPr="00C44DAB">
        <w:rPr>
          <w:rFonts w:ascii="Arial" w:hAnsi="Arial" w:cs="Arial"/>
          <w:b/>
          <w:color w:val="000000"/>
          <w:sz w:val="16"/>
          <w:szCs w:val="16"/>
        </w:rPr>
        <w:t> </w:t>
      </w:r>
      <w:r w:rsidRPr="00C44DAB">
        <w:rPr>
          <w:rStyle w:val="Forte"/>
          <w:rFonts w:ascii="Arial" w:eastAsiaTheme="majorEastAsia" w:hAnsi="Arial" w:cs="Arial"/>
          <w:b w:val="0"/>
          <w:color w:val="000000"/>
          <w:sz w:val="16"/>
          <w:szCs w:val="16"/>
        </w:rPr>
        <w:t>tendo como termo inicial a assinatura do contrato, excetuando-se o item 5 do objeto cujo prazo de entrega poderá ser de até 90 (noventa) dias.</w:t>
      </w:r>
    </w:p>
    <w:p w:rsidR="0013539E" w:rsidRPr="00C44DAB" w:rsidRDefault="0013539E" w:rsidP="0013539E">
      <w:pPr>
        <w:pStyle w:val="Corpodetexto3"/>
        <w:tabs>
          <w:tab w:val="left" w:pos="426"/>
        </w:tabs>
        <w:ind w:right="47"/>
        <w:rPr>
          <w:rFonts w:ascii="Arial" w:hAnsi="Arial" w:cs="Arial"/>
          <w:b/>
          <w:sz w:val="16"/>
          <w:szCs w:val="16"/>
        </w:rPr>
      </w:pPr>
      <w:r>
        <w:rPr>
          <w:rFonts w:ascii="Arial" w:hAnsi="Arial" w:cs="Arial"/>
          <w:b/>
          <w:sz w:val="16"/>
          <w:szCs w:val="16"/>
        </w:rPr>
        <w:t xml:space="preserve">6.4. </w:t>
      </w:r>
      <w:r w:rsidRPr="00C44DAB">
        <w:rPr>
          <w:rFonts w:ascii="Arial" w:hAnsi="Arial" w:cs="Arial"/>
          <w:b/>
          <w:sz w:val="16"/>
          <w:szCs w:val="16"/>
        </w:rPr>
        <w:t xml:space="preserve">DO LOCAL DE ENTREGA: </w:t>
      </w:r>
      <w:r w:rsidRPr="00C44DAB">
        <w:rPr>
          <w:rStyle w:val="Forte"/>
          <w:rFonts w:ascii="Arial" w:eastAsiaTheme="majorEastAsia" w:hAnsi="Arial" w:cs="Arial"/>
          <w:b w:val="0"/>
          <w:color w:val="000000"/>
          <w:sz w:val="16"/>
          <w:szCs w:val="16"/>
        </w:rPr>
        <w:t>A entrega dos bens com os correspondentes Termos ou Certificados de Garantia, emitidos pelo respectivo fabricante ou representante legal,</w:t>
      </w:r>
      <w:r w:rsidRPr="00C44DAB">
        <w:rPr>
          <w:rFonts w:ascii="Arial" w:hAnsi="Arial" w:cs="Arial"/>
          <w:b/>
          <w:color w:val="000000"/>
          <w:sz w:val="16"/>
          <w:szCs w:val="16"/>
        </w:rPr>
        <w:t> </w:t>
      </w:r>
      <w:r w:rsidRPr="00C44DAB">
        <w:rPr>
          <w:rStyle w:val="Forte"/>
          <w:rFonts w:ascii="Arial" w:eastAsiaTheme="majorEastAsia" w:hAnsi="Arial" w:cs="Arial"/>
          <w:b w:val="0"/>
          <w:color w:val="000000"/>
          <w:sz w:val="16"/>
          <w:szCs w:val="16"/>
        </w:rPr>
        <w:t>deverão ser entregues no Almoxarifado da Agência IDARON, localizado à BR 364, Km 07, nº 9280 C, Bairro Aeroclube, município de Porto Velho/RO, de segunda à sexta-feira, das 07h:30min às 13h:30min</w:t>
      </w:r>
    </w:p>
    <w:bookmarkEnd w:id="1"/>
    <w:p w:rsidR="006B04DB" w:rsidRPr="00511633" w:rsidRDefault="006B04DB" w:rsidP="006B04DB">
      <w:pPr>
        <w:pStyle w:val="Corpodetexto3"/>
        <w:tabs>
          <w:tab w:val="left" w:pos="900"/>
        </w:tabs>
        <w:ind w:right="47"/>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366CFD" w:rsidRDefault="00366CFD" w:rsidP="00366CFD">
      <w:pPr>
        <w:jc w:val="both"/>
        <w:rPr>
          <w:rFonts w:ascii="Arial" w:hAnsi="Arial" w:cs="Arial"/>
          <w:sz w:val="16"/>
          <w:szCs w:val="16"/>
        </w:rPr>
      </w:pPr>
      <w:r w:rsidRPr="00366CFD">
        <w:rPr>
          <w:rFonts w:ascii="Arial" w:hAnsi="Arial" w:cs="Arial"/>
          <w:sz w:val="16"/>
          <w:szCs w:val="16"/>
        </w:rPr>
        <w:t xml:space="preserve">7.1. </w:t>
      </w:r>
      <w:r w:rsidR="009D2314" w:rsidRPr="00366CFD">
        <w:rPr>
          <w:rFonts w:ascii="Arial" w:hAnsi="Arial" w:cs="Arial"/>
          <w:sz w:val="16"/>
          <w:szCs w:val="16"/>
        </w:rPr>
        <w:t>A empresa detentora da Ata apresentará a Gerência Financeira do Órgão requisitante a nota fiscal</w:t>
      </w:r>
      <w:r w:rsidR="009D2314" w:rsidRPr="00366CFD">
        <w:rPr>
          <w:rFonts w:ascii="Arial" w:hAnsi="Arial" w:cs="Arial"/>
          <w:b/>
          <w:bCs/>
          <w:sz w:val="16"/>
          <w:szCs w:val="16"/>
        </w:rPr>
        <w:t xml:space="preserve"> referente ao fornecimento efetuado</w:t>
      </w:r>
      <w:r w:rsidR="009D2314" w:rsidRPr="00366CFD">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366CFD" w:rsidRDefault="00366CFD" w:rsidP="00366CFD">
      <w:pPr>
        <w:jc w:val="both"/>
        <w:rPr>
          <w:rFonts w:ascii="Arial" w:hAnsi="Arial" w:cs="Arial"/>
          <w:sz w:val="16"/>
          <w:szCs w:val="16"/>
        </w:rPr>
      </w:pPr>
      <w:r w:rsidRPr="00366CFD">
        <w:rPr>
          <w:rFonts w:ascii="Arial" w:hAnsi="Arial" w:cs="Arial"/>
          <w:sz w:val="16"/>
          <w:szCs w:val="16"/>
        </w:rPr>
        <w:t xml:space="preserve">7.2. </w:t>
      </w:r>
      <w:r w:rsidR="009D2314" w:rsidRPr="00366CFD">
        <w:rPr>
          <w:rFonts w:ascii="Arial" w:hAnsi="Arial" w:cs="Arial"/>
          <w:sz w:val="16"/>
          <w:szCs w:val="16"/>
        </w:rPr>
        <w:t xml:space="preserve">O respectivo Órgão terá o prazo de </w:t>
      </w:r>
      <w:r w:rsidR="008A1EAC" w:rsidRPr="00366CFD">
        <w:rPr>
          <w:rFonts w:ascii="Arial" w:hAnsi="Arial" w:cs="Arial"/>
          <w:sz w:val="16"/>
          <w:szCs w:val="16"/>
        </w:rPr>
        <w:t>10</w:t>
      </w:r>
      <w:r w:rsidR="009D2314" w:rsidRPr="00366CFD">
        <w:rPr>
          <w:rFonts w:ascii="Arial" w:hAnsi="Arial" w:cs="Arial"/>
          <w:b/>
          <w:bCs/>
          <w:sz w:val="16"/>
          <w:szCs w:val="16"/>
        </w:rPr>
        <w:t xml:space="preserve"> (</w:t>
      </w:r>
      <w:r w:rsidR="008A1EAC" w:rsidRPr="00366CFD">
        <w:rPr>
          <w:rFonts w:ascii="Arial" w:hAnsi="Arial" w:cs="Arial"/>
          <w:b/>
          <w:bCs/>
          <w:sz w:val="16"/>
          <w:szCs w:val="16"/>
        </w:rPr>
        <w:t>dez</w:t>
      </w:r>
      <w:r w:rsidR="009D2314" w:rsidRPr="00366CFD">
        <w:rPr>
          <w:rFonts w:ascii="Arial" w:hAnsi="Arial" w:cs="Arial"/>
          <w:b/>
          <w:bCs/>
          <w:sz w:val="16"/>
          <w:szCs w:val="16"/>
        </w:rPr>
        <w:t>) dias úteis</w:t>
      </w:r>
      <w:r w:rsidR="009D2314" w:rsidRPr="00366CFD">
        <w:rPr>
          <w:rFonts w:ascii="Arial" w:hAnsi="Arial" w:cs="Arial"/>
          <w:sz w:val="16"/>
          <w:szCs w:val="16"/>
        </w:rPr>
        <w:t xml:space="preserve">, a contar da apresentação da nota fiscal para </w:t>
      </w:r>
      <w:r w:rsidR="009D2314" w:rsidRPr="00366CFD">
        <w:rPr>
          <w:rFonts w:ascii="Arial" w:hAnsi="Arial" w:cs="Arial"/>
          <w:b/>
          <w:bCs/>
          <w:sz w:val="16"/>
          <w:szCs w:val="16"/>
        </w:rPr>
        <w:t>aceitá-la ou rejeitá-la</w:t>
      </w:r>
      <w:r w:rsidR="009D2314" w:rsidRPr="00366CFD">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366CFD" w:rsidP="00366CFD">
      <w:pPr>
        <w:jc w:val="both"/>
        <w:rPr>
          <w:rFonts w:ascii="Arial" w:hAnsi="Arial" w:cs="Arial"/>
          <w:sz w:val="16"/>
          <w:szCs w:val="16"/>
        </w:rPr>
      </w:pPr>
      <w:r>
        <w:rPr>
          <w:rFonts w:ascii="Arial" w:hAnsi="Arial" w:cs="Arial"/>
          <w:sz w:val="16"/>
          <w:szCs w:val="16"/>
        </w:rPr>
        <w:lastRenderedPageBreak/>
        <w:t xml:space="preserve">7.3.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366CFD" w:rsidP="00366CFD">
      <w:pPr>
        <w:jc w:val="both"/>
        <w:rPr>
          <w:rFonts w:ascii="Arial" w:hAnsi="Arial" w:cs="Arial"/>
          <w:sz w:val="16"/>
          <w:szCs w:val="16"/>
        </w:rPr>
      </w:pPr>
      <w:r>
        <w:rPr>
          <w:rFonts w:ascii="Arial" w:hAnsi="Arial" w:cs="Arial"/>
          <w:sz w:val="16"/>
          <w:szCs w:val="16"/>
        </w:rPr>
        <w:t xml:space="preserve">7.4.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366CFD" w:rsidP="00366CFD">
      <w:pPr>
        <w:jc w:val="both"/>
        <w:rPr>
          <w:rFonts w:ascii="Arial" w:hAnsi="Arial" w:cs="Arial"/>
          <w:sz w:val="16"/>
          <w:szCs w:val="16"/>
        </w:rPr>
      </w:pPr>
      <w:r>
        <w:rPr>
          <w:rFonts w:ascii="Arial" w:hAnsi="Arial" w:cs="Arial"/>
          <w:sz w:val="16"/>
          <w:szCs w:val="16"/>
        </w:rPr>
        <w:t xml:space="preserve">7.5.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A02C89" w:rsidP="00A02C89">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8.1.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44DAB" w:rsidRPr="00C44DAB" w:rsidRDefault="00C44DAB"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w:t>
      </w:r>
      <w:r w:rsidR="003A0AAB">
        <w:rPr>
          <w:rFonts w:ascii="Arial" w:hAnsi="Arial" w:cs="Arial"/>
          <w:color w:val="000000"/>
          <w:sz w:val="16"/>
          <w:szCs w:val="16"/>
        </w:rPr>
        <w:t>.</w:t>
      </w:r>
      <w:r>
        <w:rPr>
          <w:rFonts w:ascii="Arial" w:hAnsi="Arial" w:cs="Arial"/>
          <w:color w:val="000000"/>
          <w:sz w:val="16"/>
          <w:szCs w:val="16"/>
        </w:rPr>
        <w:t xml:space="preserve"> </w:t>
      </w:r>
      <w:r w:rsidR="0086029A">
        <w:rPr>
          <w:rFonts w:ascii="Arial" w:hAnsi="Arial" w:cs="Arial"/>
          <w:color w:val="000000"/>
          <w:sz w:val="16"/>
          <w:szCs w:val="16"/>
        </w:rPr>
        <w:t xml:space="preserve">Aos </w:t>
      </w:r>
      <w:proofErr w:type="gramStart"/>
      <w:r w:rsidRPr="00C44DAB">
        <w:rPr>
          <w:rFonts w:ascii="Arial" w:hAnsi="Arial" w:cs="Arial"/>
          <w:color w:val="000000"/>
          <w:sz w:val="16"/>
          <w:szCs w:val="16"/>
        </w:rPr>
        <w:t>adjudicatários  que</w:t>
      </w:r>
      <w:proofErr w:type="gramEnd"/>
      <w:r w:rsidRPr="00C44DAB">
        <w:rPr>
          <w:rFonts w:ascii="Arial" w:hAnsi="Arial" w:cs="Arial"/>
          <w:color w:val="000000"/>
          <w:sz w:val="16"/>
          <w:szCs w:val="16"/>
        </w:rPr>
        <w:t>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C44DAB" w:rsidRPr="00C44DAB" w:rsidRDefault="0086029A"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9.2</w:t>
      </w:r>
      <w:r w:rsidR="00A02C89">
        <w:rPr>
          <w:rFonts w:ascii="Arial" w:hAnsi="Arial" w:cs="Arial"/>
          <w:color w:val="000000"/>
          <w:sz w:val="16"/>
          <w:szCs w:val="16"/>
        </w:rPr>
        <w:t>.</w:t>
      </w:r>
      <w:r>
        <w:rPr>
          <w:rFonts w:ascii="Arial" w:hAnsi="Arial" w:cs="Arial"/>
          <w:color w:val="000000"/>
          <w:sz w:val="16"/>
          <w:szCs w:val="16"/>
        </w:rPr>
        <w:t xml:space="preserve"> </w:t>
      </w:r>
      <w:proofErr w:type="gramStart"/>
      <w:r w:rsidR="00C44DAB" w:rsidRPr="00C44DAB">
        <w:rPr>
          <w:rFonts w:ascii="Arial" w:hAnsi="Arial" w:cs="Arial"/>
          <w:color w:val="000000"/>
          <w:sz w:val="16"/>
          <w:szCs w:val="16"/>
        </w:rPr>
        <w:t>Em</w:t>
      </w:r>
      <w:proofErr w:type="gramEnd"/>
      <w:r w:rsidR="00C44DAB" w:rsidRPr="00C44DAB">
        <w:rPr>
          <w:rFonts w:ascii="Arial" w:hAnsi="Arial" w:cs="Arial"/>
          <w:color w:val="000000"/>
          <w:sz w:val="16"/>
          <w:szCs w:val="16"/>
        </w:rPr>
        <w:t xml:space="preserve"> caso de inexecução parcial ou total das condições fixadas na licitação, execução imperfeita, inadimplemento contratual, não veracidade das informações ou mora de execuçã</w:t>
      </w:r>
      <w:r>
        <w:rPr>
          <w:rFonts w:ascii="Arial" w:hAnsi="Arial" w:cs="Arial"/>
          <w:color w:val="000000"/>
          <w:sz w:val="16"/>
          <w:szCs w:val="16"/>
        </w:rPr>
        <w:t>o, erros ou</w:t>
      </w:r>
      <w:r w:rsidR="00C44DAB" w:rsidRPr="00C44DAB">
        <w:rPr>
          <w:rFonts w:ascii="Arial" w:hAnsi="Arial" w:cs="Arial"/>
          <w:b/>
          <w:bCs/>
          <w:color w:val="000000"/>
          <w:sz w:val="16"/>
          <w:szCs w:val="16"/>
        </w:rPr>
        <w:t> </w:t>
      </w:r>
      <w:r w:rsidR="00C44DAB" w:rsidRPr="00C44DAB">
        <w:rPr>
          <w:rFonts w:ascii="Arial" w:hAnsi="Arial" w:cs="Arial"/>
          <w:b/>
          <w:bCs/>
          <w:color w:val="000000"/>
          <w:sz w:val="16"/>
          <w:szCs w:val="16"/>
          <w:u w:val="single"/>
        </w:rPr>
        <w:t>atraso no fornecimento</w:t>
      </w:r>
      <w:r w:rsidR="00C44DAB" w:rsidRPr="00C44DAB">
        <w:rPr>
          <w:rFonts w:ascii="Arial" w:hAnsi="Arial" w:cs="Arial"/>
          <w:b/>
          <w:bCs/>
          <w:color w:val="000000"/>
          <w:sz w:val="16"/>
          <w:szCs w:val="16"/>
        </w:rPr>
        <w:t> </w:t>
      </w:r>
      <w:r w:rsidR="00C44DAB" w:rsidRPr="00C44DAB">
        <w:rPr>
          <w:rFonts w:ascii="Arial" w:hAnsi="Arial" w:cs="Arial"/>
          <w:color w:val="000000"/>
          <w:sz w:val="16"/>
          <w:szCs w:val="16"/>
        </w:rPr>
        <w:t>e quaisquer outras irregularidades, a Administração poderá, a seu critério, isolada ou cumulativamente, garantida a prévia defesa, aplicar à empresa adjudicatária as seguintes penalidades:</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9.2.1.</w:t>
      </w:r>
      <w:r w:rsidR="00C44DAB" w:rsidRPr="00C44DAB">
        <w:rPr>
          <w:rFonts w:ascii="Arial" w:hAnsi="Arial" w:cs="Arial"/>
          <w:b/>
          <w:bCs/>
          <w:color w:val="000000"/>
          <w:sz w:val="16"/>
          <w:szCs w:val="16"/>
        </w:rPr>
        <w:t>    </w:t>
      </w:r>
      <w:r w:rsidR="00C44DAB" w:rsidRPr="00703CDE">
        <w:rPr>
          <w:rFonts w:ascii="Arial" w:hAnsi="Arial" w:cs="Arial"/>
          <w:b/>
          <w:bCs/>
          <w:color w:val="000000"/>
          <w:sz w:val="16"/>
          <w:szCs w:val="16"/>
        </w:rPr>
        <w:t>Advertência</w:t>
      </w:r>
      <w:r w:rsidR="00C44DAB" w:rsidRPr="00C44DAB">
        <w:rPr>
          <w:rFonts w:ascii="Arial" w:hAnsi="Arial" w:cs="Arial"/>
          <w:b/>
          <w:bCs/>
          <w:color w:val="000000"/>
          <w:sz w:val="16"/>
          <w:szCs w:val="16"/>
          <w:u w:val="single"/>
        </w:rPr>
        <w:t xml:space="preserve"> </w:t>
      </w:r>
      <w:r w:rsidR="00C44DAB" w:rsidRPr="00703CDE">
        <w:rPr>
          <w:rFonts w:ascii="Arial" w:hAnsi="Arial" w:cs="Arial"/>
          <w:b/>
          <w:bCs/>
          <w:color w:val="000000"/>
          <w:sz w:val="16"/>
          <w:szCs w:val="16"/>
        </w:rPr>
        <w:t>escrita</w:t>
      </w:r>
      <w:r w:rsidR="00C44DAB" w:rsidRPr="00C44DAB">
        <w:rPr>
          <w:rFonts w:ascii="Arial" w:hAnsi="Arial" w:cs="Arial"/>
          <w:b/>
          <w:bCs/>
          <w:color w:val="000000"/>
          <w:sz w:val="16"/>
          <w:szCs w:val="16"/>
        </w:rPr>
        <w:t> </w:t>
      </w:r>
      <w:r w:rsidR="00C44DAB" w:rsidRPr="00C44DAB">
        <w:rPr>
          <w:rFonts w:ascii="Arial" w:hAnsi="Arial" w:cs="Arial"/>
          <w:color w:val="000000"/>
          <w:sz w:val="16"/>
          <w:szCs w:val="16"/>
        </w:rPr>
        <w:t>– a comunicação fo</w:t>
      </w:r>
      <w:r w:rsidR="0086029A">
        <w:rPr>
          <w:rFonts w:ascii="Arial" w:hAnsi="Arial" w:cs="Arial"/>
          <w:color w:val="000000"/>
          <w:sz w:val="16"/>
          <w:szCs w:val="16"/>
        </w:rPr>
        <w:t>rmal ao fornecedor, advertindo-</w:t>
      </w:r>
      <w:r w:rsidR="00C44DAB" w:rsidRPr="00C44DAB">
        <w:rPr>
          <w:rFonts w:ascii="Arial" w:hAnsi="Arial" w:cs="Arial"/>
          <w:color w:val="000000"/>
          <w:sz w:val="16"/>
          <w:szCs w:val="16"/>
        </w:rPr>
        <w:t>lhe sobre o descumprimento de obrigação legal assumida, cláusula contratual ou falha na execução do fornecimento, determinando que seja sanada a impropriedade e, notificando que, em caso de reincidência, sanção mais elevada poderá ser aplicada.</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9.2.2.</w:t>
      </w:r>
      <w:r w:rsidR="00C44DAB" w:rsidRPr="00C44DAB">
        <w:rPr>
          <w:rFonts w:ascii="Arial" w:hAnsi="Arial" w:cs="Arial"/>
          <w:b/>
          <w:bCs/>
          <w:color w:val="000000"/>
          <w:sz w:val="16"/>
          <w:szCs w:val="16"/>
        </w:rPr>
        <w:t>    </w:t>
      </w:r>
      <w:r w:rsidR="00C44DAB" w:rsidRPr="00703CDE">
        <w:rPr>
          <w:rFonts w:ascii="Arial" w:hAnsi="Arial" w:cs="Arial"/>
          <w:b/>
          <w:bCs/>
          <w:color w:val="000000"/>
          <w:sz w:val="16"/>
          <w:szCs w:val="16"/>
        </w:rPr>
        <w:t>Multa</w:t>
      </w:r>
      <w:r w:rsidR="00C44DAB" w:rsidRPr="00C44DAB">
        <w:rPr>
          <w:rFonts w:ascii="Arial" w:hAnsi="Arial" w:cs="Arial"/>
          <w:b/>
          <w:bCs/>
          <w:color w:val="000000"/>
          <w:sz w:val="16"/>
          <w:szCs w:val="16"/>
        </w:rPr>
        <w:t> </w:t>
      </w:r>
      <w:r w:rsidR="00C44DAB" w:rsidRPr="00C44DAB">
        <w:rPr>
          <w:rFonts w:ascii="Arial" w:hAnsi="Arial" w:cs="Arial"/>
          <w:color w:val="000000"/>
          <w:sz w:val="16"/>
          <w:szCs w:val="16"/>
        </w:rPr>
        <w:t>– que deverá observar os seguintes limites máximos:</w:t>
      </w:r>
    </w:p>
    <w:p w:rsidR="00C44DAB" w:rsidRPr="00C44DAB" w:rsidRDefault="0086029A"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a) </w:t>
      </w:r>
      <w:proofErr w:type="gramStart"/>
      <w:r>
        <w:rPr>
          <w:rFonts w:ascii="Arial" w:hAnsi="Arial" w:cs="Arial"/>
          <w:b/>
          <w:bCs/>
          <w:color w:val="000000"/>
          <w:sz w:val="16"/>
          <w:szCs w:val="16"/>
        </w:rPr>
        <w:t xml:space="preserve"> </w:t>
      </w:r>
      <w:r w:rsidR="00C44DAB" w:rsidRPr="00C44DAB">
        <w:rPr>
          <w:rFonts w:ascii="Arial" w:hAnsi="Arial" w:cs="Arial"/>
          <w:color w:val="000000"/>
          <w:sz w:val="16"/>
          <w:szCs w:val="16"/>
        </w:rPr>
        <w:t>De</w:t>
      </w:r>
      <w:proofErr w:type="gramEnd"/>
      <w:r w:rsidR="00C44DAB" w:rsidRPr="00C44DAB">
        <w:rPr>
          <w:rFonts w:ascii="Arial" w:hAnsi="Arial" w:cs="Arial"/>
          <w:color w:val="000000"/>
          <w:sz w:val="16"/>
          <w:szCs w:val="16"/>
        </w:rPr>
        <w:t xml:space="preserve"> 0,3% (três décimos por cento) por dia, até o trigésimo dia de atraso no fornecimento, </w:t>
      </w:r>
      <w:r w:rsidR="00C44DAB" w:rsidRPr="00C44DAB">
        <w:rPr>
          <w:rFonts w:ascii="Arial" w:hAnsi="Arial" w:cs="Arial"/>
          <w:b/>
          <w:bCs/>
          <w:i/>
          <w:iCs/>
          <w:color w:val="000000"/>
          <w:sz w:val="16"/>
          <w:szCs w:val="16"/>
          <w:u w:val="single"/>
        </w:rPr>
        <w:t>sobre o valor da parte inadimplida do contrato</w:t>
      </w:r>
      <w:r w:rsidR="00C44DAB" w:rsidRPr="00C44DAB">
        <w:rPr>
          <w:rFonts w:ascii="Arial" w:hAnsi="Arial" w:cs="Arial"/>
          <w:color w:val="000000"/>
          <w:sz w:val="16"/>
          <w:szCs w:val="16"/>
        </w:rPr>
        <w:t>; </w:t>
      </w:r>
    </w:p>
    <w:p w:rsidR="00C44DAB" w:rsidRPr="00C44DAB" w:rsidRDefault="0086029A"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b) </w:t>
      </w:r>
      <w:proofErr w:type="gramStart"/>
      <w:r w:rsidR="00C44DAB" w:rsidRPr="00C44DAB">
        <w:rPr>
          <w:rFonts w:ascii="Arial" w:hAnsi="Arial" w:cs="Arial"/>
          <w:b/>
          <w:bCs/>
          <w:color w:val="000000"/>
          <w:sz w:val="16"/>
          <w:szCs w:val="16"/>
        </w:rPr>
        <w:t> </w:t>
      </w:r>
      <w:r w:rsidR="00C44DAB" w:rsidRPr="00C44DAB">
        <w:rPr>
          <w:rFonts w:ascii="Arial" w:hAnsi="Arial" w:cs="Arial"/>
          <w:color w:val="000000"/>
          <w:sz w:val="16"/>
          <w:szCs w:val="16"/>
        </w:rPr>
        <w:t>Até</w:t>
      </w:r>
      <w:proofErr w:type="gramEnd"/>
      <w:r w:rsidR="00C44DAB" w:rsidRPr="00C44DAB">
        <w:rPr>
          <w:rFonts w:ascii="Arial" w:hAnsi="Arial" w:cs="Arial"/>
          <w:color w:val="000000"/>
          <w:sz w:val="16"/>
          <w:szCs w:val="16"/>
        </w:rPr>
        <w:t xml:space="preserve"> o limite de 20% (vinte por cento)</w:t>
      </w:r>
      <w:r w:rsidR="00C44DAB" w:rsidRPr="00C44DAB">
        <w:rPr>
          <w:rFonts w:ascii="Arial" w:hAnsi="Arial" w:cs="Arial"/>
          <w:b/>
          <w:bCs/>
          <w:i/>
          <w:iCs/>
          <w:color w:val="000000"/>
          <w:sz w:val="16"/>
          <w:szCs w:val="16"/>
        </w:rPr>
        <w:t>, </w:t>
      </w:r>
      <w:r w:rsidR="00C44DAB" w:rsidRPr="00703CDE">
        <w:rPr>
          <w:rFonts w:ascii="Arial" w:hAnsi="Arial" w:cs="Arial"/>
          <w:b/>
          <w:bCs/>
          <w:i/>
          <w:iCs/>
          <w:color w:val="000000"/>
          <w:sz w:val="16"/>
          <w:szCs w:val="16"/>
        </w:rPr>
        <w:t>sobre</w:t>
      </w:r>
      <w:r w:rsidR="00C44DAB" w:rsidRPr="00C44DAB">
        <w:rPr>
          <w:rFonts w:ascii="Arial" w:hAnsi="Arial" w:cs="Arial"/>
          <w:b/>
          <w:bCs/>
          <w:i/>
          <w:iCs/>
          <w:color w:val="000000"/>
          <w:sz w:val="16"/>
          <w:szCs w:val="16"/>
          <w:u w:val="single"/>
        </w:rPr>
        <w:t xml:space="preserve"> </w:t>
      </w:r>
      <w:r w:rsidR="00C44DAB" w:rsidRPr="00703CDE">
        <w:rPr>
          <w:rFonts w:ascii="Arial" w:hAnsi="Arial" w:cs="Arial"/>
          <w:b/>
          <w:bCs/>
          <w:i/>
          <w:iCs/>
          <w:color w:val="000000"/>
          <w:sz w:val="16"/>
          <w:szCs w:val="16"/>
        </w:rPr>
        <w:t>o valor do contrato,</w:t>
      </w:r>
      <w:r w:rsidR="00C44DAB" w:rsidRPr="00C44DAB">
        <w:rPr>
          <w:rFonts w:ascii="Arial" w:hAnsi="Arial" w:cs="Arial"/>
          <w:b/>
          <w:bCs/>
          <w:i/>
          <w:iCs/>
          <w:color w:val="000000"/>
          <w:sz w:val="16"/>
          <w:szCs w:val="16"/>
        </w:rPr>
        <w:t> </w:t>
      </w:r>
      <w:r w:rsidR="00C44DAB" w:rsidRPr="00C44DAB">
        <w:rPr>
          <w:rFonts w:ascii="Arial" w:hAnsi="Arial" w:cs="Arial"/>
          <w:color w:val="000000"/>
          <w:sz w:val="16"/>
          <w:szCs w:val="16"/>
        </w:rPr>
        <w:t>para as infrações estipuladas na Tabela 2, de acordo com os percentuais previstos na Tabela 1;</w:t>
      </w:r>
    </w:p>
    <w:p w:rsidR="00C44DAB" w:rsidRPr="00C44DAB" w:rsidRDefault="0086029A"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c) </w:t>
      </w:r>
      <w:proofErr w:type="gramStart"/>
      <w:r>
        <w:rPr>
          <w:rFonts w:ascii="Arial" w:hAnsi="Arial" w:cs="Arial"/>
          <w:b/>
          <w:bCs/>
          <w:color w:val="000000"/>
          <w:sz w:val="16"/>
          <w:szCs w:val="16"/>
        </w:rPr>
        <w:t xml:space="preserve"> </w:t>
      </w:r>
      <w:r w:rsidR="00C44DAB" w:rsidRPr="00C44DAB">
        <w:rPr>
          <w:rFonts w:ascii="Arial" w:hAnsi="Arial" w:cs="Arial"/>
          <w:color w:val="000000"/>
          <w:sz w:val="16"/>
          <w:szCs w:val="16"/>
        </w:rPr>
        <w:t>De</w:t>
      </w:r>
      <w:proofErr w:type="gramEnd"/>
      <w:r w:rsidR="00C44DAB" w:rsidRPr="00C44DAB">
        <w:rPr>
          <w:rFonts w:ascii="Arial" w:hAnsi="Arial" w:cs="Arial"/>
          <w:color w:val="000000"/>
          <w:sz w:val="16"/>
          <w:szCs w:val="16"/>
        </w:rPr>
        <w:t xml:space="preserve"> 10% (dez por cento) sobre o valor da nota de empenho ou do contrato, em caso de recusa do adjudicatário em efetuar o reforço de garantia;</w:t>
      </w:r>
    </w:p>
    <w:p w:rsidR="00C44DAB" w:rsidRPr="00C44DAB" w:rsidRDefault="0086029A"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d) </w:t>
      </w:r>
      <w:proofErr w:type="gramStart"/>
      <w:r>
        <w:rPr>
          <w:rFonts w:ascii="Arial" w:hAnsi="Arial" w:cs="Arial"/>
          <w:b/>
          <w:bCs/>
          <w:color w:val="000000"/>
          <w:sz w:val="16"/>
          <w:szCs w:val="16"/>
        </w:rPr>
        <w:t xml:space="preserve"> </w:t>
      </w:r>
      <w:r w:rsidR="00C44DAB" w:rsidRPr="00C44DAB">
        <w:rPr>
          <w:rFonts w:ascii="Arial" w:hAnsi="Arial" w:cs="Arial"/>
          <w:color w:val="000000"/>
          <w:sz w:val="16"/>
          <w:szCs w:val="16"/>
        </w:rPr>
        <w:t>De</w:t>
      </w:r>
      <w:proofErr w:type="gramEnd"/>
      <w:r w:rsidR="00C44DAB" w:rsidRPr="00C44DAB">
        <w:rPr>
          <w:rFonts w:ascii="Arial" w:hAnsi="Arial" w:cs="Arial"/>
          <w:color w:val="000000"/>
          <w:sz w:val="16"/>
          <w:szCs w:val="16"/>
        </w:rPr>
        <w:t xml:space="preserve"> 0,5% (meio por cento) por dia de atraso até o limite de 10% sobre o valor adjudicado, no caso da adjudicatária recusar-se a retirar o instrumento contratual injustificadamente ou se não apresentar situação regular na ocasião dos recebimentos, por ocorrência;</w:t>
      </w:r>
    </w:p>
    <w:p w:rsidR="00C44DAB" w:rsidRPr="00C44DAB" w:rsidRDefault="0086029A"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e) </w:t>
      </w:r>
      <w:r w:rsidR="00C44DAB" w:rsidRPr="00C44DAB">
        <w:rPr>
          <w:rFonts w:ascii="Arial" w:hAnsi="Arial" w:cs="Arial"/>
          <w:b/>
          <w:bCs/>
          <w:color w:val="000000"/>
          <w:sz w:val="16"/>
          <w:szCs w:val="16"/>
        </w:rPr>
        <w:t> </w:t>
      </w:r>
      <w:proofErr w:type="gramStart"/>
      <w:r w:rsidR="00C44DAB" w:rsidRPr="00C44DAB">
        <w:rPr>
          <w:rFonts w:ascii="Arial" w:hAnsi="Arial" w:cs="Arial"/>
          <w:color w:val="000000"/>
          <w:sz w:val="16"/>
          <w:szCs w:val="16"/>
        </w:rPr>
        <w:t>De  20</w:t>
      </w:r>
      <w:proofErr w:type="gramEnd"/>
      <w:r w:rsidR="00C44DAB" w:rsidRPr="00C44DAB">
        <w:rPr>
          <w:rFonts w:ascii="Arial" w:hAnsi="Arial" w:cs="Arial"/>
          <w:color w:val="000000"/>
          <w:sz w:val="16"/>
          <w:szCs w:val="16"/>
        </w:rPr>
        <w:t>%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C44DAB" w:rsidRPr="00C44DAB" w:rsidRDefault="0086029A"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f)</w:t>
      </w:r>
      <w:r w:rsidR="00C44DAB" w:rsidRPr="00C44DAB">
        <w:rPr>
          <w:rFonts w:ascii="Arial" w:hAnsi="Arial" w:cs="Arial"/>
          <w:b/>
          <w:bCs/>
          <w:color w:val="000000"/>
          <w:sz w:val="16"/>
          <w:szCs w:val="16"/>
        </w:rPr>
        <w:t> </w:t>
      </w:r>
      <w:proofErr w:type="gramStart"/>
      <w:r w:rsidR="00C44DAB" w:rsidRPr="00C44DAB">
        <w:rPr>
          <w:rFonts w:ascii="Arial" w:hAnsi="Arial" w:cs="Arial"/>
          <w:color w:val="000000"/>
          <w:sz w:val="16"/>
          <w:szCs w:val="16"/>
        </w:rPr>
        <w:t>O  valor</w:t>
      </w:r>
      <w:proofErr w:type="gramEnd"/>
      <w:r w:rsidR="00C44DAB" w:rsidRPr="00C44DAB">
        <w:rPr>
          <w:rFonts w:ascii="Arial" w:hAnsi="Arial" w:cs="Arial"/>
          <w:color w:val="000000"/>
          <w:sz w:val="16"/>
          <w:szCs w:val="16"/>
        </w:rPr>
        <w:t>  da  multa  aplicada  será  descontado  do  valor  da  garantia prestada, retido dos pagamentos devidos pela Administração Pública Estadual ou ainda, cobrado judicialmente, nos termos dos §§ 2º e 3º do artigo 86, da Lei nº 8.666/93.</w:t>
      </w:r>
    </w:p>
    <w:p w:rsidR="00C44DAB" w:rsidRPr="00C44DAB" w:rsidRDefault="00C44DAB" w:rsidP="00C44DAB">
      <w:pPr>
        <w:spacing w:before="120" w:after="120"/>
        <w:ind w:left="120" w:right="120"/>
        <w:jc w:val="both"/>
        <w:rPr>
          <w:rFonts w:ascii="Arial" w:hAnsi="Arial" w:cs="Arial"/>
          <w:color w:val="000000"/>
          <w:sz w:val="16"/>
          <w:szCs w:val="16"/>
        </w:rPr>
      </w:pPr>
      <w:proofErr w:type="gramStart"/>
      <w:r w:rsidRPr="00C44DAB">
        <w:rPr>
          <w:rFonts w:ascii="Arial" w:hAnsi="Arial" w:cs="Arial"/>
          <w:b/>
          <w:bCs/>
          <w:color w:val="000000"/>
          <w:sz w:val="16"/>
          <w:szCs w:val="16"/>
        </w:rPr>
        <w:t>g) </w:t>
      </w:r>
      <w:r w:rsidRPr="00C44DAB">
        <w:rPr>
          <w:rFonts w:ascii="Arial" w:hAnsi="Arial" w:cs="Arial"/>
          <w:color w:val="000000"/>
          <w:sz w:val="16"/>
          <w:szCs w:val="16"/>
        </w:rPr>
        <w:t>As</w:t>
      </w:r>
      <w:proofErr w:type="gramEnd"/>
      <w:r w:rsidRPr="00C44DAB">
        <w:rPr>
          <w:rFonts w:ascii="Arial" w:hAnsi="Arial" w:cs="Arial"/>
          <w:color w:val="000000"/>
          <w:sz w:val="16"/>
          <w:szCs w:val="16"/>
        </w:rPr>
        <w:t xml:space="preserve"> multas previstas nesta seção não eximem a adjudicatária ou contratada da reparação dos eventuais danos, perdas ou prejuízos que seu ato punível venha causar à Administração.</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9.3</w:t>
      </w:r>
      <w:r w:rsidR="00C44DAB" w:rsidRPr="00C44DAB">
        <w:rPr>
          <w:rFonts w:ascii="Arial" w:hAnsi="Arial" w:cs="Arial"/>
          <w:b/>
          <w:bCs/>
          <w:color w:val="000000"/>
          <w:sz w:val="16"/>
          <w:szCs w:val="16"/>
        </w:rPr>
        <w:t>    </w:t>
      </w:r>
      <w:r w:rsidR="00C44DAB" w:rsidRPr="00C44DAB">
        <w:rPr>
          <w:rFonts w:ascii="Arial" w:hAnsi="Arial" w:cs="Arial"/>
          <w:b/>
          <w:bCs/>
          <w:i/>
          <w:iCs/>
          <w:color w:val="000000"/>
          <w:sz w:val="16"/>
          <w:szCs w:val="16"/>
          <w:u w:val="single"/>
        </w:rPr>
        <w:t>Suspensão temporária de participação em licitação e impedimento de</w:t>
      </w:r>
      <w:r w:rsidR="00C44DAB" w:rsidRPr="00C44DAB">
        <w:rPr>
          <w:rFonts w:ascii="Arial" w:hAnsi="Arial" w:cs="Arial"/>
          <w:b/>
          <w:bCs/>
          <w:i/>
          <w:iCs/>
          <w:color w:val="000000"/>
          <w:sz w:val="16"/>
          <w:szCs w:val="16"/>
        </w:rPr>
        <w:t> </w:t>
      </w:r>
      <w:r w:rsidR="00C44DAB" w:rsidRPr="00C44DAB">
        <w:rPr>
          <w:rFonts w:ascii="Arial" w:hAnsi="Arial" w:cs="Arial"/>
          <w:b/>
          <w:bCs/>
          <w:i/>
          <w:iCs/>
          <w:color w:val="000000"/>
          <w:sz w:val="16"/>
          <w:szCs w:val="16"/>
          <w:u w:val="single"/>
        </w:rPr>
        <w:t>contratar com a Administração Pública Estadual</w:t>
      </w:r>
      <w:r w:rsidR="00C44DAB" w:rsidRPr="00C44DAB">
        <w:rPr>
          <w:rFonts w:ascii="Arial" w:hAnsi="Arial" w:cs="Arial"/>
          <w:color w:val="000000"/>
          <w:sz w:val="16"/>
          <w:szCs w:val="16"/>
        </w:rPr>
        <w:t>, impedindo o fornecedor de licitar e contratar com a Administração Pública Estadual pelos seguintes prazos:</w:t>
      </w:r>
    </w:p>
    <w:p w:rsidR="00C44DAB" w:rsidRPr="00C44DAB" w:rsidRDefault="00703CDE" w:rsidP="00703CDE">
      <w:pPr>
        <w:spacing w:before="120" w:after="120"/>
        <w:ind w:right="120"/>
        <w:jc w:val="both"/>
        <w:rPr>
          <w:rFonts w:ascii="Arial" w:hAnsi="Arial" w:cs="Arial"/>
          <w:color w:val="000000"/>
          <w:sz w:val="16"/>
          <w:szCs w:val="16"/>
        </w:rPr>
      </w:pPr>
      <w:r>
        <w:rPr>
          <w:rFonts w:ascii="Arial" w:hAnsi="Arial" w:cs="Arial"/>
          <w:color w:val="000000"/>
          <w:sz w:val="16"/>
          <w:szCs w:val="16"/>
        </w:rPr>
        <w:t xml:space="preserve">   9.3.1.</w:t>
      </w:r>
      <w:r w:rsidR="00C44DAB" w:rsidRPr="00C44DAB">
        <w:rPr>
          <w:rFonts w:ascii="Arial" w:hAnsi="Arial" w:cs="Arial"/>
          <w:color w:val="000000"/>
          <w:sz w:val="16"/>
          <w:szCs w:val="16"/>
        </w:rPr>
        <w:t>De 6 (seis) meses, nos casos de:</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a)      </w:t>
      </w:r>
      <w:r w:rsidRPr="00C44DAB">
        <w:rPr>
          <w:rFonts w:ascii="Arial" w:hAnsi="Arial" w:cs="Arial"/>
          <w:color w:val="000000"/>
          <w:sz w:val="16"/>
          <w:szCs w:val="16"/>
        </w:rPr>
        <w:t>Alteração de substância, qualidade ou quantidade da mercadoria fornecida; ou</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b)      </w:t>
      </w:r>
      <w:r w:rsidRPr="00C44DAB">
        <w:rPr>
          <w:rFonts w:ascii="Arial" w:hAnsi="Arial" w:cs="Arial"/>
          <w:color w:val="000000"/>
          <w:sz w:val="16"/>
          <w:szCs w:val="16"/>
        </w:rPr>
        <w:t>Fornecimento de material de baixa qualidade.</w:t>
      </w:r>
    </w:p>
    <w:p w:rsidR="00C44DAB" w:rsidRPr="00C44DAB" w:rsidRDefault="00416B6D"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9.3.2. </w:t>
      </w:r>
      <w:r w:rsidR="0086029A">
        <w:rPr>
          <w:rFonts w:ascii="Arial" w:hAnsi="Arial" w:cs="Arial"/>
          <w:color w:val="000000"/>
          <w:sz w:val="16"/>
          <w:szCs w:val="16"/>
        </w:rPr>
        <w:t xml:space="preserve">De </w:t>
      </w:r>
      <w:proofErr w:type="gramStart"/>
      <w:r w:rsidR="00C44DAB" w:rsidRPr="00C44DAB">
        <w:rPr>
          <w:rFonts w:ascii="Arial" w:hAnsi="Arial" w:cs="Arial"/>
          <w:color w:val="000000"/>
          <w:sz w:val="16"/>
          <w:szCs w:val="16"/>
        </w:rPr>
        <w:t>12  (</w:t>
      </w:r>
      <w:proofErr w:type="gramEnd"/>
      <w:r w:rsidR="00C44DAB" w:rsidRPr="00C44DAB">
        <w:rPr>
          <w:rFonts w:ascii="Arial" w:hAnsi="Arial" w:cs="Arial"/>
          <w:color w:val="000000"/>
          <w:sz w:val="16"/>
          <w:szCs w:val="16"/>
        </w:rPr>
        <w:t>doze)  meses,  no  caso  do  descumprimento  de  especificação técnica relativa ao objeto previsto no contrato.</w:t>
      </w:r>
    </w:p>
    <w:p w:rsidR="00C44DAB" w:rsidRPr="00416B6D" w:rsidRDefault="00416B6D" w:rsidP="00416B6D">
      <w:pPr>
        <w:spacing w:before="120" w:after="120"/>
        <w:ind w:right="120"/>
        <w:jc w:val="both"/>
        <w:rPr>
          <w:rFonts w:ascii="Arial" w:hAnsi="Arial" w:cs="Arial"/>
          <w:color w:val="000000"/>
          <w:sz w:val="16"/>
          <w:szCs w:val="16"/>
        </w:rPr>
      </w:pPr>
      <w:r>
        <w:rPr>
          <w:rFonts w:ascii="Arial" w:hAnsi="Arial" w:cs="Arial"/>
          <w:color w:val="000000"/>
          <w:sz w:val="16"/>
          <w:szCs w:val="16"/>
        </w:rPr>
        <w:t xml:space="preserve">9.4. </w:t>
      </w:r>
      <w:r w:rsidR="00C44DAB" w:rsidRPr="00416B6D">
        <w:rPr>
          <w:rFonts w:ascii="Arial" w:hAnsi="Arial" w:cs="Arial"/>
          <w:color w:val="000000"/>
          <w:sz w:val="16"/>
          <w:szCs w:val="16"/>
        </w:rPr>
        <w:t>De 24 (vinte e quatro) meses, nos casos de:</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a)      </w:t>
      </w:r>
      <w:r w:rsidRPr="00C44DAB">
        <w:rPr>
          <w:rFonts w:ascii="Arial" w:hAnsi="Arial" w:cs="Arial"/>
          <w:color w:val="000000"/>
          <w:sz w:val="16"/>
          <w:szCs w:val="16"/>
        </w:rPr>
        <w:t>Retardamento imotivado no fornecimento do (s) objeto (s);</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b)      </w:t>
      </w:r>
      <w:r w:rsidRPr="00C44DAB">
        <w:rPr>
          <w:rFonts w:ascii="Arial" w:hAnsi="Arial" w:cs="Arial"/>
          <w:color w:val="000000"/>
          <w:sz w:val="16"/>
          <w:szCs w:val="16"/>
        </w:rPr>
        <w:t>Paralisação de fornecimento de bem, sem justa causa e prévia comunicação à Administração Pública Estadual;</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c)      </w:t>
      </w:r>
      <w:r w:rsidRPr="00C44DAB">
        <w:rPr>
          <w:rFonts w:ascii="Arial" w:hAnsi="Arial" w:cs="Arial"/>
          <w:color w:val="000000"/>
          <w:sz w:val="16"/>
          <w:szCs w:val="16"/>
        </w:rPr>
        <w:t>Entrega de mercadoria falsificada, furtada, deteriorada, danificada ou inadequada para o uso, como se verdadeira ou perfeito fosse;</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 xml:space="preserve">d)     </w:t>
      </w:r>
      <w:proofErr w:type="gramStart"/>
      <w:r w:rsidRPr="00C44DAB">
        <w:rPr>
          <w:rFonts w:ascii="Arial" w:hAnsi="Arial" w:cs="Arial"/>
          <w:b/>
          <w:bCs/>
          <w:color w:val="000000"/>
          <w:sz w:val="16"/>
          <w:szCs w:val="16"/>
        </w:rPr>
        <w:t> </w:t>
      </w:r>
      <w:r w:rsidRPr="00C44DAB">
        <w:rPr>
          <w:rFonts w:ascii="Arial" w:hAnsi="Arial" w:cs="Arial"/>
          <w:color w:val="000000"/>
          <w:sz w:val="16"/>
          <w:szCs w:val="16"/>
        </w:rPr>
        <w:t>Praticar</w:t>
      </w:r>
      <w:proofErr w:type="gramEnd"/>
      <w:r w:rsidRPr="00C44DAB">
        <w:rPr>
          <w:rFonts w:ascii="Arial" w:hAnsi="Arial" w:cs="Arial"/>
          <w:color w:val="000000"/>
          <w:sz w:val="16"/>
          <w:szCs w:val="16"/>
        </w:rPr>
        <w:t xml:space="preserve"> ato ilícito visando frustrar os objetivos de licitação no âmbito da Administração Pública Estadual; ou</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 xml:space="preserve">e)     </w:t>
      </w:r>
      <w:proofErr w:type="gramStart"/>
      <w:r w:rsidRPr="00C44DAB">
        <w:rPr>
          <w:rFonts w:ascii="Arial" w:hAnsi="Arial" w:cs="Arial"/>
          <w:b/>
          <w:bCs/>
          <w:color w:val="000000"/>
          <w:sz w:val="16"/>
          <w:szCs w:val="16"/>
        </w:rPr>
        <w:t> </w:t>
      </w:r>
      <w:r w:rsidRPr="00C44DAB">
        <w:rPr>
          <w:rFonts w:ascii="Arial" w:hAnsi="Arial" w:cs="Arial"/>
          <w:color w:val="000000"/>
          <w:sz w:val="16"/>
          <w:szCs w:val="16"/>
        </w:rPr>
        <w:t>Sofrer</w:t>
      </w:r>
      <w:proofErr w:type="gramEnd"/>
      <w:r w:rsidRPr="00C44DAB">
        <w:rPr>
          <w:rFonts w:ascii="Arial" w:hAnsi="Arial" w:cs="Arial"/>
          <w:color w:val="000000"/>
          <w:sz w:val="16"/>
          <w:szCs w:val="16"/>
        </w:rPr>
        <w:t xml:space="preserve"> condenação definitiva por praticar, por meio doloso, fraude fiscal no recolhimento de qualquer tributo;</w:t>
      </w:r>
    </w:p>
    <w:p w:rsidR="00C44DAB" w:rsidRPr="00416B6D" w:rsidRDefault="00416B6D" w:rsidP="00416B6D">
      <w:pPr>
        <w:spacing w:before="120" w:after="120"/>
        <w:ind w:left="135" w:right="120"/>
        <w:jc w:val="both"/>
        <w:rPr>
          <w:rFonts w:ascii="Arial" w:hAnsi="Arial" w:cs="Arial"/>
          <w:color w:val="000000"/>
          <w:sz w:val="16"/>
          <w:szCs w:val="16"/>
        </w:rPr>
      </w:pPr>
      <w:r>
        <w:rPr>
          <w:rFonts w:ascii="Arial" w:hAnsi="Arial" w:cs="Arial"/>
          <w:color w:val="000000"/>
          <w:sz w:val="16"/>
          <w:szCs w:val="16"/>
        </w:rPr>
        <w:t xml:space="preserve">9.5. </w:t>
      </w:r>
      <w:r w:rsidR="00C44DAB" w:rsidRPr="00416B6D">
        <w:rPr>
          <w:rFonts w:ascii="Arial" w:hAnsi="Arial" w:cs="Arial"/>
          <w:color w:val="000000"/>
          <w:sz w:val="16"/>
          <w:szCs w:val="16"/>
        </w:rPr>
        <w:t>De até 5 (cinco) anos, no caso de licitação na modalidade Pregão, nas situações previstas no art. 7º da Lei 10.520/2002 ou de 2 (dois) anos, nas demais modalidades licitatórias.</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b/>
          <w:bCs/>
          <w:color w:val="000000"/>
          <w:sz w:val="16"/>
          <w:szCs w:val="16"/>
        </w:rPr>
        <w:t>9.6</w:t>
      </w:r>
      <w:r w:rsidR="00C44DAB" w:rsidRPr="00C44DAB">
        <w:rPr>
          <w:rFonts w:ascii="Arial" w:hAnsi="Arial" w:cs="Arial"/>
          <w:b/>
          <w:bCs/>
          <w:color w:val="000000"/>
          <w:sz w:val="16"/>
          <w:szCs w:val="16"/>
        </w:rPr>
        <w:t>.    </w:t>
      </w:r>
      <w:proofErr w:type="gramStart"/>
      <w:r w:rsidR="00C44DAB" w:rsidRPr="00C44DAB">
        <w:rPr>
          <w:rFonts w:ascii="Arial" w:hAnsi="Arial" w:cs="Arial"/>
          <w:b/>
          <w:bCs/>
          <w:color w:val="000000"/>
          <w:sz w:val="16"/>
          <w:szCs w:val="16"/>
          <w:u w:val="single"/>
        </w:rPr>
        <w:t>Declaração  de</w:t>
      </w:r>
      <w:proofErr w:type="gramEnd"/>
      <w:r w:rsidR="00C44DAB" w:rsidRPr="00C44DAB">
        <w:rPr>
          <w:rFonts w:ascii="Arial" w:hAnsi="Arial" w:cs="Arial"/>
          <w:b/>
          <w:bCs/>
          <w:color w:val="000000"/>
          <w:sz w:val="16"/>
          <w:szCs w:val="16"/>
          <w:u w:val="single"/>
        </w:rPr>
        <w:t xml:space="preserve">  inidoneidade  para  licitar  ou  contratar  com  a</w:t>
      </w:r>
      <w:r w:rsidR="00C44DAB" w:rsidRPr="00C44DAB">
        <w:rPr>
          <w:rFonts w:ascii="Arial" w:hAnsi="Arial" w:cs="Arial"/>
          <w:b/>
          <w:bCs/>
          <w:color w:val="000000"/>
          <w:sz w:val="16"/>
          <w:szCs w:val="16"/>
        </w:rPr>
        <w:t> </w:t>
      </w:r>
      <w:r w:rsidR="00C44DAB" w:rsidRPr="00C44DAB">
        <w:rPr>
          <w:rFonts w:ascii="Arial" w:hAnsi="Arial" w:cs="Arial"/>
          <w:b/>
          <w:bCs/>
          <w:color w:val="000000"/>
          <w:sz w:val="16"/>
          <w:szCs w:val="16"/>
          <w:u w:val="single"/>
        </w:rPr>
        <w:t>Administração Pública</w:t>
      </w:r>
      <w:r w:rsidR="00C44DAB" w:rsidRPr="00C44DAB">
        <w:rPr>
          <w:rFonts w:ascii="Arial" w:hAnsi="Arial" w:cs="Arial"/>
          <w:color w:val="000000"/>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9.7</w:t>
      </w:r>
      <w:r w:rsidR="003A0AAB">
        <w:rPr>
          <w:rFonts w:ascii="Arial" w:hAnsi="Arial" w:cs="Arial"/>
          <w:color w:val="000000"/>
          <w:sz w:val="16"/>
          <w:szCs w:val="16"/>
        </w:rPr>
        <w:t>.</w:t>
      </w:r>
      <w:r w:rsidR="00C44DAB" w:rsidRPr="00C44DAB">
        <w:rPr>
          <w:rFonts w:ascii="Arial" w:hAnsi="Arial" w:cs="Arial"/>
          <w:color w:val="000000"/>
          <w:sz w:val="16"/>
          <w:szCs w:val="16"/>
        </w:rPr>
        <w:t xml:space="preserve"> Será declarado inidôneo, ficando impedido de licitar e contratar com Administração   Pública</w:t>
      </w:r>
      <w:r w:rsidR="0086029A">
        <w:rPr>
          <w:rFonts w:ascii="Arial" w:hAnsi="Arial" w:cs="Arial"/>
          <w:color w:val="000000"/>
          <w:sz w:val="16"/>
          <w:szCs w:val="16"/>
        </w:rPr>
        <w:t xml:space="preserve">   </w:t>
      </w:r>
      <w:proofErr w:type="gramStart"/>
      <w:r w:rsidR="0086029A">
        <w:rPr>
          <w:rFonts w:ascii="Arial" w:hAnsi="Arial" w:cs="Arial"/>
          <w:color w:val="000000"/>
          <w:sz w:val="16"/>
          <w:szCs w:val="16"/>
        </w:rPr>
        <w:t xml:space="preserve">Estadual,  </w:t>
      </w:r>
      <w:r w:rsidR="00C44DAB" w:rsidRPr="00C44DAB">
        <w:rPr>
          <w:rFonts w:ascii="Arial" w:hAnsi="Arial" w:cs="Arial"/>
          <w:color w:val="000000"/>
          <w:sz w:val="16"/>
          <w:szCs w:val="16"/>
        </w:rPr>
        <w:t>por</w:t>
      </w:r>
      <w:proofErr w:type="gramEnd"/>
      <w:r w:rsidR="00C44DAB" w:rsidRPr="00C44DAB">
        <w:rPr>
          <w:rFonts w:ascii="Arial" w:hAnsi="Arial" w:cs="Arial"/>
          <w:color w:val="000000"/>
          <w:sz w:val="16"/>
          <w:szCs w:val="16"/>
        </w:rPr>
        <w:t>   tempo  indeterminado,   o   fornecedor   que demonstrar não possuir idoneidade para tanto, em virtude de ato ilícito praticado, conforme dispõe o artigo 26, § 2º, do Decreto nº 16.089/2011.</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9.8</w:t>
      </w:r>
      <w:r w:rsidR="003A0AAB">
        <w:rPr>
          <w:rFonts w:ascii="Arial" w:hAnsi="Arial" w:cs="Arial"/>
          <w:color w:val="000000"/>
          <w:sz w:val="16"/>
          <w:szCs w:val="16"/>
        </w:rPr>
        <w:t>.</w:t>
      </w:r>
      <w:r w:rsidR="0086029A">
        <w:rPr>
          <w:rFonts w:ascii="Arial" w:hAnsi="Arial" w:cs="Arial"/>
          <w:color w:val="000000"/>
          <w:sz w:val="16"/>
          <w:szCs w:val="16"/>
        </w:rPr>
        <w:t> O </w:t>
      </w:r>
      <w:r w:rsidR="00C44DAB" w:rsidRPr="00C44DAB">
        <w:rPr>
          <w:rFonts w:ascii="Arial" w:hAnsi="Arial" w:cs="Arial"/>
          <w:color w:val="000000"/>
          <w:sz w:val="16"/>
          <w:szCs w:val="16"/>
        </w:rPr>
        <w:t xml:space="preserve">fornecedor </w:t>
      </w:r>
      <w:proofErr w:type="gramStart"/>
      <w:r w:rsidR="00C44DAB" w:rsidRPr="00C44DAB">
        <w:rPr>
          <w:rFonts w:ascii="Arial" w:hAnsi="Arial" w:cs="Arial"/>
          <w:color w:val="000000"/>
          <w:sz w:val="16"/>
          <w:szCs w:val="16"/>
        </w:rPr>
        <w:t>será  excluído</w:t>
      </w:r>
      <w:proofErr w:type="gramEnd"/>
      <w:r w:rsidR="00C44DAB" w:rsidRPr="00C44DAB">
        <w:rPr>
          <w:rFonts w:ascii="Arial" w:hAnsi="Arial" w:cs="Arial"/>
          <w:color w:val="000000"/>
          <w:sz w:val="16"/>
          <w:szCs w:val="16"/>
        </w:rPr>
        <w:t>  do  Cadastro  de  Fornecedores  Impedidos  de Licitar e Contratar com a Administração Pública Estadual – CAGEFIMP nas seguintes hipóteses, conforme dispõe o artigo 34, inciso II do Decreto nº 16.089/2011:</w:t>
      </w:r>
    </w:p>
    <w:p w:rsidR="00C44DAB" w:rsidRPr="00C44DAB" w:rsidRDefault="00C44DAB" w:rsidP="00C44DAB">
      <w:pPr>
        <w:spacing w:before="120" w:after="120"/>
        <w:ind w:left="120" w:right="120"/>
        <w:jc w:val="both"/>
        <w:rPr>
          <w:rFonts w:ascii="Arial" w:hAnsi="Arial" w:cs="Arial"/>
          <w:color w:val="000000"/>
          <w:sz w:val="16"/>
          <w:szCs w:val="16"/>
        </w:rPr>
      </w:pPr>
      <w:proofErr w:type="gramStart"/>
      <w:r w:rsidRPr="00C44DAB">
        <w:rPr>
          <w:rFonts w:ascii="Arial" w:hAnsi="Arial" w:cs="Arial"/>
          <w:b/>
          <w:bCs/>
          <w:color w:val="000000"/>
          <w:sz w:val="16"/>
          <w:szCs w:val="16"/>
        </w:rPr>
        <w:t>a) </w:t>
      </w:r>
      <w:r w:rsidRPr="00C44DAB">
        <w:rPr>
          <w:rFonts w:ascii="Arial" w:hAnsi="Arial" w:cs="Arial"/>
          <w:color w:val="000000"/>
          <w:sz w:val="16"/>
          <w:szCs w:val="16"/>
        </w:rPr>
        <w:t>Expirado</w:t>
      </w:r>
      <w:proofErr w:type="gramEnd"/>
      <w:r w:rsidRPr="00C44DAB">
        <w:rPr>
          <w:rFonts w:ascii="Arial" w:hAnsi="Arial" w:cs="Arial"/>
          <w:color w:val="000000"/>
          <w:sz w:val="16"/>
          <w:szCs w:val="16"/>
        </w:rPr>
        <w:t xml:space="preserve"> o prazo da suspensão, desde que cumpridas integralmente as punições impostas;</w:t>
      </w:r>
    </w:p>
    <w:p w:rsidR="0086029A"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b) </w:t>
      </w:r>
      <w:r w:rsidRPr="00C44DAB">
        <w:rPr>
          <w:rFonts w:ascii="Arial" w:hAnsi="Arial" w:cs="Arial"/>
          <w:color w:val="000000"/>
          <w:sz w:val="16"/>
          <w:szCs w:val="16"/>
        </w:rPr>
        <w:t xml:space="preserve">A pedido do fornecedor declarado inidôneo, decorrido o prazo mínimo de 2 (dois) anos, desde que reabilitado pela Administração Pública Estadual, na forma do disposto no § 3º, do art. 87, da </w:t>
      </w:r>
      <w:r w:rsidR="0086029A">
        <w:rPr>
          <w:rFonts w:ascii="Arial" w:hAnsi="Arial" w:cs="Arial"/>
          <w:color w:val="000000"/>
          <w:sz w:val="16"/>
          <w:szCs w:val="16"/>
        </w:rPr>
        <w:t xml:space="preserve">Lei Federal nº 8.666, de 1993; </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color w:val="000000"/>
          <w:sz w:val="16"/>
          <w:szCs w:val="16"/>
        </w:rPr>
        <w:t> </w:t>
      </w:r>
      <w:r w:rsidRPr="00C44DAB">
        <w:rPr>
          <w:rFonts w:ascii="Arial" w:hAnsi="Arial" w:cs="Arial"/>
          <w:b/>
          <w:bCs/>
          <w:color w:val="000000"/>
          <w:sz w:val="16"/>
          <w:szCs w:val="16"/>
        </w:rPr>
        <w:t xml:space="preserve">c) </w:t>
      </w:r>
      <w:proofErr w:type="gramStart"/>
      <w:r w:rsidRPr="00C44DAB">
        <w:rPr>
          <w:rFonts w:ascii="Arial" w:hAnsi="Arial" w:cs="Arial"/>
          <w:b/>
          <w:bCs/>
          <w:color w:val="000000"/>
          <w:sz w:val="16"/>
          <w:szCs w:val="16"/>
        </w:rPr>
        <w:t> </w:t>
      </w:r>
      <w:r w:rsidRPr="00C44DAB">
        <w:rPr>
          <w:rFonts w:ascii="Arial" w:hAnsi="Arial" w:cs="Arial"/>
          <w:color w:val="000000"/>
          <w:sz w:val="16"/>
          <w:szCs w:val="16"/>
        </w:rPr>
        <w:t>Por</w:t>
      </w:r>
      <w:proofErr w:type="gramEnd"/>
      <w:r w:rsidRPr="00C44DAB">
        <w:rPr>
          <w:rFonts w:ascii="Arial" w:hAnsi="Arial" w:cs="Arial"/>
          <w:color w:val="000000"/>
          <w:sz w:val="16"/>
          <w:szCs w:val="16"/>
        </w:rPr>
        <w:t xml:space="preserve"> determinação judicial.</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9.9</w:t>
      </w:r>
      <w:r w:rsidR="003A0AAB">
        <w:rPr>
          <w:rFonts w:ascii="Arial" w:hAnsi="Arial" w:cs="Arial"/>
          <w:color w:val="000000"/>
          <w:sz w:val="16"/>
          <w:szCs w:val="16"/>
        </w:rPr>
        <w:t>.</w:t>
      </w:r>
      <w:r w:rsidR="00C44DAB" w:rsidRPr="00C44DAB">
        <w:rPr>
          <w:rFonts w:ascii="Arial" w:hAnsi="Arial" w:cs="Arial"/>
          <w:color w:val="000000"/>
          <w:sz w:val="16"/>
          <w:szCs w:val="16"/>
        </w:rPr>
        <w:t xml:space="preserve"> As sanções de advertência, suspensão e inidoneidade poderão ser aplicadas juntamente com a multa, conforme dispõe o § 2º do art. 87 da Lei nº 8.666/93, assegurado o direito de defesa prévia do interessado no prazo de 5 (cinco) dias úteis.</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lastRenderedPageBreak/>
        <w:t>9.10</w:t>
      </w:r>
      <w:r w:rsidR="003A0AAB">
        <w:rPr>
          <w:rFonts w:ascii="Arial" w:hAnsi="Arial" w:cs="Arial"/>
          <w:color w:val="000000"/>
          <w:sz w:val="16"/>
          <w:szCs w:val="16"/>
        </w:rPr>
        <w:t>.</w:t>
      </w:r>
      <w:r w:rsidR="00C44DAB" w:rsidRPr="00C44DAB">
        <w:rPr>
          <w:rFonts w:ascii="Arial" w:hAnsi="Arial" w:cs="Arial"/>
          <w:color w:val="000000"/>
          <w:sz w:val="16"/>
          <w:szCs w:val="16"/>
        </w:rPr>
        <w:t> As penalidades de advertência e multa serão aplicadas de ofício ou por provocação dos órgãos de controle, pela autoridade expressamente nomeada no edital ou no instrumento contratual.</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9.11</w:t>
      </w:r>
      <w:r w:rsidR="003A0AAB">
        <w:rPr>
          <w:rFonts w:ascii="Arial" w:hAnsi="Arial" w:cs="Arial"/>
          <w:color w:val="000000"/>
          <w:sz w:val="16"/>
          <w:szCs w:val="16"/>
        </w:rPr>
        <w:t>.</w:t>
      </w:r>
      <w:r w:rsidR="00C44DAB" w:rsidRPr="00C44DAB">
        <w:rPr>
          <w:rFonts w:ascii="Arial" w:hAnsi="Arial" w:cs="Arial"/>
          <w:color w:val="000000"/>
          <w:sz w:val="16"/>
          <w:szCs w:val="16"/>
        </w:rPr>
        <w:t xml:space="preserve"> Não será efetuado qualquer pagamento à contratada enquanto </w:t>
      </w:r>
      <w:r w:rsidR="0086029A">
        <w:rPr>
          <w:rFonts w:ascii="Arial" w:hAnsi="Arial" w:cs="Arial"/>
          <w:color w:val="000000"/>
          <w:sz w:val="16"/>
          <w:szCs w:val="16"/>
        </w:rPr>
        <w:t xml:space="preserve">houver pendência de liquidação </w:t>
      </w:r>
      <w:r w:rsidR="007767AF">
        <w:rPr>
          <w:rFonts w:ascii="Arial" w:hAnsi="Arial" w:cs="Arial"/>
          <w:color w:val="000000"/>
          <w:sz w:val="16"/>
          <w:szCs w:val="16"/>
        </w:rPr>
        <w:t xml:space="preserve">da obrigação financeira em virtude </w:t>
      </w:r>
      <w:proofErr w:type="gramStart"/>
      <w:r w:rsidR="00C44DAB" w:rsidRPr="00C44DAB">
        <w:rPr>
          <w:rFonts w:ascii="Arial" w:hAnsi="Arial" w:cs="Arial"/>
          <w:color w:val="000000"/>
          <w:sz w:val="16"/>
          <w:szCs w:val="16"/>
        </w:rPr>
        <w:t>de  penalidade</w:t>
      </w:r>
      <w:proofErr w:type="gramEnd"/>
      <w:r w:rsidR="00C44DAB" w:rsidRPr="00C44DAB">
        <w:rPr>
          <w:rFonts w:ascii="Arial" w:hAnsi="Arial" w:cs="Arial"/>
          <w:color w:val="000000"/>
          <w:sz w:val="16"/>
          <w:szCs w:val="16"/>
        </w:rPr>
        <w:t xml:space="preserve">  ou  inadimplência contratual.</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9.12</w:t>
      </w:r>
      <w:r w:rsidR="003A0AAB">
        <w:rPr>
          <w:rFonts w:ascii="Arial" w:hAnsi="Arial" w:cs="Arial"/>
          <w:color w:val="000000"/>
          <w:sz w:val="16"/>
          <w:szCs w:val="16"/>
        </w:rPr>
        <w:t>.</w:t>
      </w:r>
      <w:r w:rsidR="00C44DAB" w:rsidRPr="00C44DAB">
        <w:rPr>
          <w:rFonts w:ascii="Arial" w:hAnsi="Arial" w:cs="Arial"/>
          <w:color w:val="000000"/>
          <w:sz w:val="16"/>
          <w:szCs w:val="16"/>
        </w:rPr>
        <w:t> O descumprimento das obrigações trabalhistas, penalidades ou a não manutenção das condições de habilitação pelo contratado deverá dar ens</w:t>
      </w:r>
      <w:r w:rsidR="0086029A">
        <w:rPr>
          <w:rFonts w:ascii="Arial" w:hAnsi="Arial" w:cs="Arial"/>
          <w:color w:val="000000"/>
          <w:sz w:val="16"/>
          <w:szCs w:val="16"/>
        </w:rPr>
        <w:t xml:space="preserve">ejo à rescisão contratual, sem </w:t>
      </w:r>
      <w:r w:rsidR="007767AF">
        <w:rPr>
          <w:rFonts w:ascii="Arial" w:hAnsi="Arial" w:cs="Arial"/>
          <w:color w:val="000000"/>
          <w:sz w:val="16"/>
          <w:szCs w:val="16"/>
        </w:rPr>
        <w:t>prejuízo das demais sanções, sendo</w:t>
      </w:r>
      <w:r w:rsidR="00C44DAB" w:rsidRPr="00C44DAB">
        <w:rPr>
          <w:rFonts w:ascii="Arial" w:hAnsi="Arial" w:cs="Arial"/>
          <w:color w:val="000000"/>
          <w:sz w:val="16"/>
          <w:szCs w:val="16"/>
        </w:rPr>
        <w:t> </w:t>
      </w:r>
      <w:proofErr w:type="gramStart"/>
      <w:r w:rsidR="00C44DAB" w:rsidRPr="00C44DAB">
        <w:rPr>
          <w:rFonts w:ascii="Arial" w:hAnsi="Arial" w:cs="Arial"/>
          <w:color w:val="000000"/>
          <w:sz w:val="16"/>
          <w:szCs w:val="16"/>
        </w:rPr>
        <w:t>vedada  a</w:t>
      </w:r>
      <w:proofErr w:type="gramEnd"/>
      <w:r w:rsidR="00C44DAB" w:rsidRPr="00C44DAB">
        <w:rPr>
          <w:rFonts w:ascii="Arial" w:hAnsi="Arial" w:cs="Arial"/>
          <w:color w:val="000000"/>
          <w:sz w:val="16"/>
          <w:szCs w:val="16"/>
        </w:rPr>
        <w:t xml:space="preserve">  retenção  de  pagamento  se  o contratado não incorrer em qualquer inexecução contratual ou não o tiver prestado os fornecimentos a contento.</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9.13</w:t>
      </w:r>
      <w:r w:rsidR="003A0AAB">
        <w:rPr>
          <w:rFonts w:ascii="Arial" w:hAnsi="Arial" w:cs="Arial"/>
          <w:color w:val="000000"/>
          <w:sz w:val="16"/>
          <w:szCs w:val="16"/>
        </w:rPr>
        <w:t>.</w:t>
      </w:r>
      <w:r w:rsidR="00C44DAB" w:rsidRPr="00C44DAB">
        <w:rPr>
          <w:rFonts w:ascii="Arial" w:hAnsi="Arial" w:cs="Arial"/>
          <w:color w:val="000000"/>
          <w:sz w:val="16"/>
          <w:szCs w:val="16"/>
        </w:rPr>
        <w:t> A Contratante poderá conceder um prazo para que a Contra</w:t>
      </w:r>
      <w:r w:rsidR="0086029A">
        <w:rPr>
          <w:rFonts w:ascii="Arial" w:hAnsi="Arial" w:cs="Arial"/>
          <w:color w:val="000000"/>
          <w:sz w:val="16"/>
          <w:szCs w:val="16"/>
        </w:rPr>
        <w:t>tada regularize suas obrigações trabalhistas</w:t>
      </w:r>
      <w:r w:rsidR="00C44DAB" w:rsidRPr="00C44DAB">
        <w:rPr>
          <w:rFonts w:ascii="Arial" w:hAnsi="Arial" w:cs="Arial"/>
          <w:color w:val="000000"/>
          <w:sz w:val="16"/>
          <w:szCs w:val="16"/>
        </w:rPr>
        <w:t xml:space="preserve"> ou </w:t>
      </w:r>
      <w:r w:rsidR="007767AF">
        <w:rPr>
          <w:rFonts w:ascii="Arial" w:hAnsi="Arial" w:cs="Arial"/>
          <w:color w:val="000000"/>
          <w:sz w:val="16"/>
          <w:szCs w:val="16"/>
        </w:rPr>
        <w:t>suas condições de habilitação, sob pena </w:t>
      </w:r>
      <w:proofErr w:type="gramStart"/>
      <w:r w:rsidR="00C44DAB" w:rsidRPr="00C44DAB">
        <w:rPr>
          <w:rFonts w:ascii="Arial" w:hAnsi="Arial" w:cs="Arial"/>
          <w:color w:val="000000"/>
          <w:sz w:val="16"/>
          <w:szCs w:val="16"/>
        </w:rPr>
        <w:t>de  rescisão</w:t>
      </w:r>
      <w:proofErr w:type="gramEnd"/>
      <w:r w:rsidR="00C44DAB" w:rsidRPr="00C44DAB">
        <w:rPr>
          <w:rFonts w:ascii="Arial" w:hAnsi="Arial" w:cs="Arial"/>
          <w:color w:val="000000"/>
          <w:sz w:val="16"/>
          <w:szCs w:val="16"/>
        </w:rPr>
        <w:t xml:space="preserve"> contratual, quando não identificar má-fé ou a incapacidade da empresa de corrigir a situação.</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9.14</w:t>
      </w:r>
      <w:r w:rsidR="003A0AAB">
        <w:rPr>
          <w:rFonts w:ascii="Arial" w:hAnsi="Arial" w:cs="Arial"/>
          <w:color w:val="000000"/>
          <w:sz w:val="16"/>
          <w:szCs w:val="16"/>
        </w:rPr>
        <w:t>.</w:t>
      </w:r>
      <w:r w:rsidR="00C44DAB" w:rsidRPr="00C44DAB">
        <w:rPr>
          <w:rFonts w:ascii="Arial" w:hAnsi="Arial" w:cs="Arial"/>
          <w:color w:val="000000"/>
          <w:sz w:val="16"/>
          <w:szCs w:val="16"/>
        </w:rPr>
        <w:t> A sanção denominada “Advertência” só terá lugar se emitida po</w:t>
      </w:r>
      <w:r w:rsidR="007767AF">
        <w:rPr>
          <w:rFonts w:ascii="Arial" w:hAnsi="Arial" w:cs="Arial"/>
          <w:color w:val="000000"/>
          <w:sz w:val="16"/>
          <w:szCs w:val="16"/>
        </w:rPr>
        <w:t>r escrito e quando se tratar de</w:t>
      </w:r>
      <w:r w:rsidR="00C44DAB" w:rsidRPr="00C44DAB">
        <w:rPr>
          <w:rFonts w:ascii="Arial" w:hAnsi="Arial" w:cs="Arial"/>
          <w:b/>
          <w:bCs/>
          <w:color w:val="000000"/>
          <w:sz w:val="16"/>
          <w:szCs w:val="16"/>
        </w:rPr>
        <w:t> </w:t>
      </w:r>
      <w:r w:rsidR="00C44DAB" w:rsidRPr="00C44DAB">
        <w:rPr>
          <w:rFonts w:ascii="Arial" w:hAnsi="Arial" w:cs="Arial"/>
          <w:b/>
          <w:bCs/>
          <w:color w:val="000000"/>
          <w:sz w:val="16"/>
          <w:szCs w:val="16"/>
          <w:u w:val="single"/>
        </w:rPr>
        <w:t>faltas leves</w:t>
      </w:r>
      <w:r w:rsidR="00C44DAB" w:rsidRPr="00C44DAB">
        <w:rPr>
          <w:rFonts w:ascii="Arial" w:hAnsi="Arial" w:cs="Arial"/>
          <w:color w:val="000000"/>
          <w:sz w:val="16"/>
          <w:szCs w:val="16"/>
        </w:rPr>
        <w:t>, assim entendidas como aquelas que não acarr</w:t>
      </w:r>
      <w:r w:rsidR="007767AF">
        <w:rPr>
          <w:rFonts w:ascii="Arial" w:hAnsi="Arial" w:cs="Arial"/>
          <w:color w:val="000000"/>
          <w:sz w:val="16"/>
          <w:szCs w:val="16"/>
        </w:rPr>
        <w:t>etarem prejuízos significativos ao objeto</w:t>
      </w:r>
      <w:r w:rsidR="00C44DAB" w:rsidRPr="00C44DAB">
        <w:rPr>
          <w:rFonts w:ascii="Arial" w:hAnsi="Arial" w:cs="Arial"/>
          <w:color w:val="000000"/>
          <w:sz w:val="16"/>
          <w:szCs w:val="16"/>
        </w:rPr>
        <w:t> </w:t>
      </w:r>
      <w:proofErr w:type="gramStart"/>
      <w:r w:rsidR="00C44DAB" w:rsidRPr="00C44DAB">
        <w:rPr>
          <w:rFonts w:ascii="Arial" w:hAnsi="Arial" w:cs="Arial"/>
          <w:color w:val="000000"/>
          <w:sz w:val="16"/>
          <w:szCs w:val="16"/>
        </w:rPr>
        <w:t>da  contratação</w:t>
      </w:r>
      <w:proofErr w:type="gramEnd"/>
      <w:r w:rsidR="00C44DAB" w:rsidRPr="00C44DAB">
        <w:rPr>
          <w:rFonts w:ascii="Arial" w:hAnsi="Arial" w:cs="Arial"/>
          <w:color w:val="000000"/>
          <w:sz w:val="16"/>
          <w:szCs w:val="16"/>
        </w:rPr>
        <w:t>,  </w:t>
      </w:r>
      <w:r w:rsidR="00C44DAB" w:rsidRPr="00C44DAB">
        <w:rPr>
          <w:rFonts w:ascii="Arial" w:hAnsi="Arial" w:cs="Arial"/>
          <w:color w:val="000000"/>
          <w:sz w:val="16"/>
          <w:szCs w:val="16"/>
          <w:u w:val="single"/>
        </w:rPr>
        <w:t>cabível somente até a segunda aplicação</w:t>
      </w:r>
      <w:r w:rsidR="00C44DAB" w:rsidRPr="00C44DAB">
        <w:rPr>
          <w:rFonts w:ascii="Arial" w:hAnsi="Arial" w:cs="Arial"/>
          <w:color w:val="000000"/>
          <w:sz w:val="16"/>
          <w:szCs w:val="16"/>
        </w:rPr>
        <w:t> </w:t>
      </w:r>
      <w:r w:rsidR="00C44DAB" w:rsidRPr="00C44DAB">
        <w:rPr>
          <w:rFonts w:ascii="Arial" w:hAnsi="Arial" w:cs="Arial"/>
          <w:color w:val="000000"/>
          <w:sz w:val="16"/>
          <w:szCs w:val="16"/>
          <w:u w:val="single"/>
        </w:rPr>
        <w:t>(reincidência)</w:t>
      </w:r>
      <w:proofErr w:type="spellStart"/>
      <w:r w:rsidR="00C44DAB" w:rsidRPr="00C44DAB">
        <w:rPr>
          <w:rFonts w:ascii="Arial" w:hAnsi="Arial" w:cs="Arial"/>
          <w:color w:val="000000"/>
          <w:sz w:val="16"/>
          <w:szCs w:val="16"/>
          <w:u w:val="single"/>
        </w:rPr>
        <w:t>paraamesmainfração</w:t>
      </w:r>
      <w:proofErr w:type="spellEnd"/>
      <w:r w:rsidR="00C44DAB" w:rsidRPr="00C44DAB">
        <w:rPr>
          <w:rFonts w:ascii="Arial" w:hAnsi="Arial" w:cs="Arial"/>
          <w:color w:val="000000"/>
          <w:sz w:val="16"/>
          <w:szCs w:val="16"/>
        </w:rPr>
        <w:t>, caso não se verifique a adequação da conduta por parte  da  Contratada,  após  o  que  deverão  ser  aplicadas  sanções  de  grau  mais significativo.</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9.15</w:t>
      </w:r>
      <w:r w:rsidR="003A0AAB">
        <w:rPr>
          <w:rFonts w:ascii="Arial" w:hAnsi="Arial" w:cs="Arial"/>
          <w:color w:val="000000"/>
          <w:sz w:val="16"/>
          <w:szCs w:val="16"/>
        </w:rPr>
        <w:t>.</w:t>
      </w:r>
      <w:r w:rsidR="008F5829">
        <w:rPr>
          <w:rFonts w:ascii="Arial" w:hAnsi="Arial" w:cs="Arial"/>
          <w:color w:val="000000"/>
          <w:sz w:val="16"/>
          <w:szCs w:val="16"/>
        </w:rPr>
        <w:t xml:space="preserve"> São</w:t>
      </w:r>
      <w:r w:rsidR="00C44DAB" w:rsidRPr="00C44DAB">
        <w:rPr>
          <w:rFonts w:ascii="Arial" w:hAnsi="Arial" w:cs="Arial"/>
          <w:color w:val="000000"/>
          <w:sz w:val="16"/>
          <w:szCs w:val="16"/>
        </w:rPr>
        <w:t> </w:t>
      </w:r>
      <w:r w:rsidR="00C44DAB" w:rsidRPr="00C44DAB">
        <w:rPr>
          <w:rFonts w:ascii="Arial" w:hAnsi="Arial" w:cs="Arial"/>
          <w:b/>
          <w:bCs/>
          <w:color w:val="000000"/>
          <w:sz w:val="16"/>
          <w:szCs w:val="16"/>
          <w:u w:val="single"/>
        </w:rPr>
        <w:t>exemplos</w:t>
      </w:r>
      <w:r w:rsidR="0086029A">
        <w:rPr>
          <w:rFonts w:ascii="Arial" w:hAnsi="Arial" w:cs="Arial"/>
          <w:b/>
          <w:bCs/>
          <w:color w:val="000000"/>
          <w:sz w:val="16"/>
          <w:szCs w:val="16"/>
        </w:rPr>
        <w:t> </w:t>
      </w:r>
      <w:r w:rsidR="0086029A">
        <w:rPr>
          <w:rFonts w:ascii="Arial" w:hAnsi="Arial" w:cs="Arial"/>
          <w:color w:val="000000"/>
          <w:sz w:val="16"/>
          <w:szCs w:val="16"/>
        </w:rPr>
        <w:t>de</w:t>
      </w:r>
      <w:r w:rsidR="007767AF">
        <w:rPr>
          <w:rFonts w:ascii="Arial" w:hAnsi="Arial" w:cs="Arial"/>
          <w:color w:val="000000"/>
          <w:sz w:val="16"/>
          <w:szCs w:val="16"/>
        </w:rPr>
        <w:t> infração</w:t>
      </w:r>
      <w:r w:rsidR="00C44DAB" w:rsidRPr="00C44DAB">
        <w:rPr>
          <w:rFonts w:ascii="Arial" w:hAnsi="Arial" w:cs="Arial"/>
          <w:color w:val="000000"/>
          <w:sz w:val="16"/>
          <w:szCs w:val="16"/>
        </w:rPr>
        <w:t> administrativa</w:t>
      </w:r>
      <w:r w:rsidR="007767AF">
        <w:rPr>
          <w:rFonts w:ascii="Arial" w:hAnsi="Arial" w:cs="Arial"/>
          <w:color w:val="000000"/>
          <w:sz w:val="16"/>
          <w:szCs w:val="16"/>
        </w:rPr>
        <w:t xml:space="preserve"> penalizáveis, </w:t>
      </w:r>
      <w:r w:rsidR="00C44DAB" w:rsidRPr="00C44DAB">
        <w:rPr>
          <w:rFonts w:ascii="Arial" w:hAnsi="Arial" w:cs="Arial"/>
          <w:color w:val="000000"/>
          <w:sz w:val="16"/>
          <w:szCs w:val="16"/>
        </w:rPr>
        <w:t>nos </w:t>
      </w:r>
      <w:proofErr w:type="gramStart"/>
      <w:r w:rsidR="00C44DAB" w:rsidRPr="00C44DAB">
        <w:rPr>
          <w:rFonts w:ascii="Arial" w:hAnsi="Arial" w:cs="Arial"/>
          <w:color w:val="000000"/>
          <w:sz w:val="16"/>
          <w:szCs w:val="16"/>
        </w:rPr>
        <w:t>termos  </w:t>
      </w:r>
      <w:proofErr w:type="spellStart"/>
      <w:r w:rsidR="00C44DAB" w:rsidRPr="00C44DAB">
        <w:rPr>
          <w:rFonts w:ascii="Arial" w:hAnsi="Arial" w:cs="Arial"/>
          <w:color w:val="000000"/>
          <w:sz w:val="16"/>
          <w:szCs w:val="16"/>
        </w:rPr>
        <w:t>a</w:t>
      </w:r>
      <w:proofErr w:type="spellEnd"/>
      <w:proofErr w:type="gramEnd"/>
      <w:r w:rsidR="00C44DAB" w:rsidRPr="00C44DAB">
        <w:rPr>
          <w:rFonts w:ascii="Arial" w:hAnsi="Arial" w:cs="Arial"/>
          <w:color w:val="000000"/>
          <w:sz w:val="16"/>
          <w:szCs w:val="16"/>
        </w:rPr>
        <w:t xml:space="preserve"> legislação a (o):</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a) </w:t>
      </w:r>
      <w:r w:rsidRPr="00C44DAB">
        <w:rPr>
          <w:rFonts w:ascii="Arial" w:hAnsi="Arial" w:cs="Arial"/>
          <w:color w:val="000000"/>
          <w:sz w:val="16"/>
          <w:szCs w:val="16"/>
        </w:rPr>
        <w:t>Inexecução total ou parcial do contrato;</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b) </w:t>
      </w:r>
      <w:r w:rsidRPr="00C44DAB">
        <w:rPr>
          <w:rFonts w:ascii="Arial" w:hAnsi="Arial" w:cs="Arial"/>
          <w:color w:val="000000"/>
          <w:sz w:val="16"/>
          <w:szCs w:val="16"/>
        </w:rPr>
        <w:t>Apresentação de documentação falsa;</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c) </w:t>
      </w:r>
      <w:r w:rsidRPr="00C44DAB">
        <w:rPr>
          <w:rFonts w:ascii="Arial" w:hAnsi="Arial" w:cs="Arial"/>
          <w:color w:val="000000"/>
          <w:sz w:val="16"/>
          <w:szCs w:val="16"/>
        </w:rPr>
        <w:t>Comportamento inidôneo;</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d) </w:t>
      </w:r>
      <w:r w:rsidRPr="00C44DAB">
        <w:rPr>
          <w:rFonts w:ascii="Arial" w:hAnsi="Arial" w:cs="Arial"/>
          <w:color w:val="000000"/>
          <w:sz w:val="16"/>
          <w:szCs w:val="16"/>
        </w:rPr>
        <w:t>Fraude fiscal;</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e) </w:t>
      </w:r>
      <w:r w:rsidRPr="00C44DAB">
        <w:rPr>
          <w:rFonts w:ascii="Arial" w:hAnsi="Arial" w:cs="Arial"/>
          <w:color w:val="000000"/>
          <w:sz w:val="16"/>
          <w:szCs w:val="16"/>
        </w:rPr>
        <w:t>Descumprimento de qualquer dos deveres elencados no Edital ou no Contrato.</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color w:val="000000"/>
          <w:sz w:val="16"/>
          <w:szCs w:val="16"/>
        </w:rPr>
        <w:t>9.</w:t>
      </w:r>
      <w:r w:rsidR="00703CDE">
        <w:rPr>
          <w:rFonts w:ascii="Arial" w:hAnsi="Arial" w:cs="Arial"/>
          <w:color w:val="000000"/>
          <w:sz w:val="16"/>
          <w:szCs w:val="16"/>
        </w:rPr>
        <w:t>16</w:t>
      </w:r>
      <w:r w:rsidR="003A0AAB">
        <w:rPr>
          <w:rFonts w:ascii="Arial" w:hAnsi="Arial" w:cs="Arial"/>
          <w:color w:val="000000"/>
          <w:sz w:val="16"/>
          <w:szCs w:val="16"/>
        </w:rPr>
        <w:t>.</w:t>
      </w:r>
      <w:r w:rsidRPr="00C44DAB">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9.17</w:t>
      </w:r>
      <w:r w:rsidR="003A0AAB">
        <w:rPr>
          <w:rFonts w:ascii="Arial" w:hAnsi="Arial" w:cs="Arial"/>
          <w:color w:val="000000"/>
          <w:sz w:val="16"/>
          <w:szCs w:val="16"/>
        </w:rPr>
        <w:t>.</w:t>
      </w:r>
      <w:r w:rsidR="00C44DAB" w:rsidRPr="00C44DAB">
        <w:rPr>
          <w:rFonts w:ascii="Arial" w:hAnsi="Arial" w:cs="Arial"/>
          <w:color w:val="000000"/>
          <w:sz w:val="16"/>
          <w:szCs w:val="16"/>
        </w:rPr>
        <w:t> As sanções serão obrigatoriamente registra</w:t>
      </w:r>
      <w:r w:rsidR="003A0AAB">
        <w:rPr>
          <w:rFonts w:ascii="Arial" w:hAnsi="Arial" w:cs="Arial"/>
          <w:color w:val="000000"/>
          <w:sz w:val="16"/>
          <w:szCs w:val="16"/>
        </w:rPr>
        <w:t xml:space="preserve">das no Sistema de Cadastramento </w:t>
      </w:r>
      <w:r w:rsidR="00C44DAB" w:rsidRPr="00C44DAB">
        <w:rPr>
          <w:rFonts w:ascii="Arial" w:hAnsi="Arial" w:cs="Arial"/>
          <w:color w:val="000000"/>
          <w:sz w:val="16"/>
          <w:szCs w:val="16"/>
        </w:rPr>
        <w:t xml:space="preserve">Unificado </w:t>
      </w:r>
      <w:r w:rsidR="0086029A">
        <w:rPr>
          <w:rFonts w:ascii="Arial" w:hAnsi="Arial" w:cs="Arial"/>
          <w:color w:val="000000"/>
          <w:sz w:val="16"/>
          <w:szCs w:val="16"/>
        </w:rPr>
        <w:t xml:space="preserve">de </w:t>
      </w:r>
      <w:proofErr w:type="gramStart"/>
      <w:r w:rsidR="00C44DAB" w:rsidRPr="00C44DAB">
        <w:rPr>
          <w:rFonts w:ascii="Arial" w:hAnsi="Arial" w:cs="Arial"/>
          <w:color w:val="000000"/>
          <w:sz w:val="16"/>
          <w:szCs w:val="16"/>
        </w:rPr>
        <w:t>Fornecedores  –</w:t>
      </w:r>
      <w:proofErr w:type="gramEnd"/>
      <w:r w:rsidR="00C44DAB" w:rsidRPr="00C44DAB">
        <w:rPr>
          <w:rFonts w:ascii="Arial" w:hAnsi="Arial" w:cs="Arial"/>
          <w:color w:val="000000"/>
          <w:sz w:val="16"/>
          <w:szCs w:val="16"/>
        </w:rPr>
        <w:t xml:space="preserve">  SICAF,  bem  como  no  Cadastro  de  Fornecedores Impedidos de Licitar e Contratar com a Administração Pública Estadual – CAGEFIMP gerido pela Controladoria Geral do Estado – CGE.</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9.18</w:t>
      </w:r>
      <w:r w:rsidR="003A0AAB">
        <w:rPr>
          <w:rFonts w:ascii="Arial" w:hAnsi="Arial" w:cs="Arial"/>
          <w:color w:val="000000"/>
          <w:sz w:val="16"/>
          <w:szCs w:val="16"/>
        </w:rPr>
        <w:t>.</w:t>
      </w:r>
      <w:r w:rsidR="00C44DAB" w:rsidRPr="00C44DAB">
        <w:rPr>
          <w:rFonts w:ascii="Arial" w:hAnsi="Arial" w:cs="Arial"/>
          <w:color w:val="000000"/>
          <w:sz w:val="16"/>
          <w:szCs w:val="16"/>
        </w:rPr>
        <w:t>Também ficam </w:t>
      </w:r>
      <w:r w:rsidR="00C44DAB" w:rsidRPr="00CC7D29">
        <w:rPr>
          <w:rFonts w:ascii="Arial" w:hAnsi="Arial" w:cs="Arial"/>
          <w:b/>
          <w:bCs/>
          <w:color w:val="000000"/>
          <w:sz w:val="16"/>
          <w:szCs w:val="16"/>
        </w:rPr>
        <w:t>sujeitas</w:t>
      </w:r>
      <w:r w:rsidR="00C44DAB" w:rsidRPr="00C44DAB">
        <w:rPr>
          <w:rFonts w:ascii="Arial" w:hAnsi="Arial" w:cs="Arial"/>
          <w:b/>
          <w:bCs/>
          <w:color w:val="000000"/>
          <w:sz w:val="16"/>
          <w:szCs w:val="16"/>
        </w:rPr>
        <w:t> </w:t>
      </w:r>
      <w:r w:rsidR="00C44DAB" w:rsidRPr="00C44DAB">
        <w:rPr>
          <w:rFonts w:ascii="Arial" w:hAnsi="Arial" w:cs="Arial"/>
          <w:color w:val="000000"/>
          <w:sz w:val="16"/>
          <w:szCs w:val="16"/>
        </w:rPr>
        <w:t>às penalidades de suspensão de licitar e impedimento de contratar com o órgão licitante e de declaração de inidoneidade, previstas no subitem anterior, as empresas ou profissionais que, em razão do contrato decorrente licitação:</w:t>
      </w:r>
    </w:p>
    <w:p w:rsidR="00C44DAB" w:rsidRPr="00C44DAB" w:rsidRDefault="00C44DAB" w:rsidP="00C44DAB">
      <w:pPr>
        <w:spacing w:before="120" w:after="120"/>
        <w:ind w:left="120" w:right="120"/>
        <w:jc w:val="both"/>
        <w:rPr>
          <w:rFonts w:ascii="Arial" w:hAnsi="Arial" w:cs="Arial"/>
          <w:color w:val="000000"/>
          <w:sz w:val="16"/>
          <w:szCs w:val="16"/>
        </w:rPr>
      </w:pPr>
      <w:r w:rsidRPr="00C44DAB">
        <w:rPr>
          <w:rFonts w:ascii="Arial" w:hAnsi="Arial" w:cs="Arial"/>
          <w:b/>
          <w:bCs/>
          <w:color w:val="000000"/>
          <w:sz w:val="16"/>
          <w:szCs w:val="16"/>
        </w:rPr>
        <w:t>a) </w:t>
      </w:r>
      <w:r w:rsidR="003A0AAB">
        <w:rPr>
          <w:rFonts w:ascii="Arial" w:hAnsi="Arial" w:cs="Arial"/>
          <w:color w:val="000000"/>
          <w:sz w:val="16"/>
          <w:szCs w:val="16"/>
        </w:rPr>
        <w:t xml:space="preserve">Tenham </w:t>
      </w:r>
      <w:r w:rsidR="0086029A">
        <w:rPr>
          <w:rFonts w:ascii="Arial" w:hAnsi="Arial" w:cs="Arial"/>
          <w:color w:val="000000"/>
          <w:sz w:val="16"/>
          <w:szCs w:val="16"/>
        </w:rPr>
        <w:t>sofrido</w:t>
      </w:r>
      <w:r w:rsidRPr="00C44DAB">
        <w:rPr>
          <w:rFonts w:ascii="Arial" w:hAnsi="Arial" w:cs="Arial"/>
          <w:color w:val="000000"/>
          <w:sz w:val="16"/>
          <w:szCs w:val="16"/>
        </w:rPr>
        <w:t> condena</w:t>
      </w:r>
      <w:r w:rsidR="0086029A">
        <w:rPr>
          <w:rFonts w:ascii="Arial" w:hAnsi="Arial" w:cs="Arial"/>
          <w:color w:val="000000"/>
          <w:sz w:val="16"/>
          <w:szCs w:val="16"/>
        </w:rPr>
        <w:t xml:space="preserve">ções </w:t>
      </w:r>
      <w:r w:rsidRPr="00C44DAB">
        <w:rPr>
          <w:rFonts w:ascii="Arial" w:hAnsi="Arial" w:cs="Arial"/>
          <w:color w:val="000000"/>
          <w:sz w:val="16"/>
          <w:szCs w:val="16"/>
        </w:rPr>
        <w:t>definitivas</w:t>
      </w:r>
      <w:r w:rsidR="0086029A">
        <w:rPr>
          <w:rFonts w:ascii="Arial" w:hAnsi="Arial" w:cs="Arial"/>
          <w:color w:val="000000"/>
          <w:sz w:val="16"/>
          <w:szCs w:val="16"/>
        </w:rPr>
        <w:t> por</w:t>
      </w:r>
      <w:r w:rsidRPr="00C44DAB">
        <w:rPr>
          <w:rFonts w:ascii="Arial" w:hAnsi="Arial" w:cs="Arial"/>
          <w:color w:val="000000"/>
          <w:sz w:val="16"/>
          <w:szCs w:val="16"/>
        </w:rPr>
        <w:t> praticarem, </w:t>
      </w:r>
      <w:proofErr w:type="gramStart"/>
      <w:r w:rsidRPr="00C44DAB">
        <w:rPr>
          <w:rFonts w:ascii="Arial" w:hAnsi="Arial" w:cs="Arial"/>
          <w:color w:val="000000"/>
          <w:sz w:val="16"/>
          <w:szCs w:val="16"/>
        </w:rPr>
        <w:t>por  meio</w:t>
      </w:r>
      <w:proofErr w:type="gramEnd"/>
      <w:r w:rsidRPr="00C44DAB">
        <w:rPr>
          <w:rFonts w:ascii="Arial" w:hAnsi="Arial" w:cs="Arial"/>
          <w:color w:val="000000"/>
          <w:sz w:val="16"/>
          <w:szCs w:val="16"/>
        </w:rPr>
        <w:t xml:space="preserve"> dolosos, fraude fiscal no recolhimento de tributos.</w:t>
      </w:r>
    </w:p>
    <w:p w:rsidR="00C44DAB" w:rsidRPr="00C44DAB" w:rsidRDefault="00C44DAB" w:rsidP="00C44DAB">
      <w:pPr>
        <w:spacing w:before="120" w:after="120"/>
        <w:ind w:left="120" w:right="120"/>
        <w:jc w:val="both"/>
        <w:rPr>
          <w:rFonts w:ascii="Arial" w:hAnsi="Arial" w:cs="Arial"/>
          <w:color w:val="000000"/>
          <w:sz w:val="16"/>
          <w:szCs w:val="16"/>
        </w:rPr>
      </w:pPr>
      <w:proofErr w:type="gramStart"/>
      <w:r w:rsidRPr="00C44DAB">
        <w:rPr>
          <w:rFonts w:ascii="Arial" w:hAnsi="Arial" w:cs="Arial"/>
          <w:b/>
          <w:bCs/>
          <w:color w:val="000000"/>
          <w:sz w:val="16"/>
          <w:szCs w:val="16"/>
        </w:rPr>
        <w:t>b) </w:t>
      </w:r>
      <w:r w:rsidRPr="00C44DAB">
        <w:rPr>
          <w:rFonts w:ascii="Arial" w:hAnsi="Arial" w:cs="Arial"/>
          <w:color w:val="000000"/>
          <w:sz w:val="16"/>
          <w:szCs w:val="16"/>
        </w:rPr>
        <w:t>Tenham</w:t>
      </w:r>
      <w:proofErr w:type="gramEnd"/>
      <w:r w:rsidRPr="00C44DAB">
        <w:rPr>
          <w:rFonts w:ascii="Arial" w:hAnsi="Arial" w:cs="Arial"/>
          <w:color w:val="000000"/>
          <w:sz w:val="16"/>
          <w:szCs w:val="16"/>
        </w:rPr>
        <w:t xml:space="preserve"> praticado atos ilícitos visando a frustrar os objetivos da licitação.</w:t>
      </w:r>
    </w:p>
    <w:p w:rsidR="00C44DAB" w:rsidRPr="00C44DAB" w:rsidRDefault="00C44DAB" w:rsidP="00C44DAB">
      <w:pPr>
        <w:spacing w:before="120" w:after="120"/>
        <w:ind w:left="120" w:right="120"/>
        <w:jc w:val="both"/>
        <w:rPr>
          <w:rFonts w:ascii="Arial" w:hAnsi="Arial" w:cs="Arial"/>
          <w:color w:val="000000"/>
          <w:sz w:val="16"/>
          <w:szCs w:val="16"/>
        </w:rPr>
      </w:pPr>
      <w:proofErr w:type="gramStart"/>
      <w:r w:rsidRPr="00C44DAB">
        <w:rPr>
          <w:rFonts w:ascii="Arial" w:hAnsi="Arial" w:cs="Arial"/>
          <w:b/>
          <w:bCs/>
          <w:color w:val="000000"/>
          <w:sz w:val="16"/>
          <w:szCs w:val="16"/>
        </w:rPr>
        <w:t>c) </w:t>
      </w:r>
      <w:r w:rsidRPr="00C44DAB">
        <w:rPr>
          <w:rFonts w:ascii="Arial" w:hAnsi="Arial" w:cs="Arial"/>
          <w:color w:val="000000"/>
          <w:sz w:val="16"/>
          <w:szCs w:val="16"/>
        </w:rPr>
        <w:t>Demonstrem</w:t>
      </w:r>
      <w:proofErr w:type="gramEnd"/>
      <w:r w:rsidRPr="00C44DAB">
        <w:rPr>
          <w:rFonts w:ascii="Arial" w:hAnsi="Arial" w:cs="Arial"/>
          <w:color w:val="000000"/>
          <w:sz w:val="16"/>
          <w:szCs w:val="16"/>
        </w:rPr>
        <w:t xml:space="preserve"> não possuir idoneidade para contratar com a Administração em virtude de atos ilícitos praticados.</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9.19</w:t>
      </w:r>
      <w:r w:rsidR="003A0AAB">
        <w:rPr>
          <w:rFonts w:ascii="Arial" w:hAnsi="Arial" w:cs="Arial"/>
          <w:color w:val="000000"/>
          <w:sz w:val="16"/>
          <w:szCs w:val="16"/>
        </w:rPr>
        <w:t>.</w:t>
      </w:r>
      <w:r w:rsidR="00C44DAB" w:rsidRPr="00C44DAB">
        <w:rPr>
          <w:rFonts w:ascii="Arial" w:hAnsi="Arial" w:cs="Arial"/>
          <w:color w:val="000000"/>
          <w:sz w:val="16"/>
          <w:szCs w:val="16"/>
        </w:rPr>
        <w:t> A autoridade competente, na aplicação das sanções, lev</w:t>
      </w:r>
      <w:r w:rsidR="0086029A">
        <w:rPr>
          <w:rFonts w:ascii="Arial" w:hAnsi="Arial" w:cs="Arial"/>
          <w:color w:val="000000"/>
          <w:sz w:val="16"/>
          <w:szCs w:val="16"/>
        </w:rPr>
        <w:t>ará em consideração a gravidade da</w:t>
      </w:r>
      <w:r w:rsidR="00C44DAB" w:rsidRPr="00C44DAB">
        <w:rPr>
          <w:rFonts w:ascii="Arial" w:hAnsi="Arial" w:cs="Arial"/>
          <w:color w:val="000000"/>
          <w:sz w:val="16"/>
          <w:szCs w:val="16"/>
        </w:rPr>
        <w:t xml:space="preserve"> conduta do </w:t>
      </w:r>
      <w:proofErr w:type="gramStart"/>
      <w:r w:rsidR="00C44DAB" w:rsidRPr="00C44DAB">
        <w:rPr>
          <w:rFonts w:ascii="Arial" w:hAnsi="Arial" w:cs="Arial"/>
          <w:color w:val="000000"/>
          <w:sz w:val="16"/>
          <w:szCs w:val="16"/>
        </w:rPr>
        <w:t>infrator,  o</w:t>
      </w:r>
      <w:proofErr w:type="gramEnd"/>
      <w:r w:rsidR="00C44DAB" w:rsidRPr="00C44DAB">
        <w:rPr>
          <w:rFonts w:ascii="Arial" w:hAnsi="Arial" w:cs="Arial"/>
          <w:color w:val="000000"/>
          <w:sz w:val="16"/>
          <w:szCs w:val="16"/>
        </w:rPr>
        <w:t xml:space="preserve">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C44DAB" w:rsidRPr="00C44DAB" w:rsidRDefault="00703CDE" w:rsidP="00C44DAB">
      <w:pPr>
        <w:spacing w:before="120" w:after="120"/>
        <w:ind w:left="120" w:right="120"/>
        <w:jc w:val="both"/>
        <w:rPr>
          <w:rFonts w:ascii="Arial" w:hAnsi="Arial" w:cs="Arial"/>
          <w:color w:val="000000"/>
          <w:sz w:val="16"/>
          <w:szCs w:val="16"/>
        </w:rPr>
      </w:pPr>
      <w:r>
        <w:rPr>
          <w:rFonts w:ascii="Arial" w:hAnsi="Arial" w:cs="Arial"/>
          <w:color w:val="000000"/>
          <w:sz w:val="16"/>
          <w:szCs w:val="16"/>
        </w:rPr>
        <w:t>9.20</w:t>
      </w:r>
      <w:r w:rsidR="003A0AAB">
        <w:rPr>
          <w:rFonts w:ascii="Arial" w:hAnsi="Arial" w:cs="Arial"/>
          <w:color w:val="000000"/>
          <w:sz w:val="16"/>
          <w:szCs w:val="16"/>
        </w:rPr>
        <w:t>.</w:t>
      </w:r>
      <w:r w:rsidR="00C44DAB" w:rsidRPr="00C44DAB">
        <w:rPr>
          <w:rFonts w:ascii="Arial" w:hAnsi="Arial" w:cs="Arial"/>
          <w:color w:val="000000"/>
          <w:sz w:val="16"/>
          <w:szCs w:val="16"/>
        </w:rPr>
        <w:t xml:space="preserve"> Para efeito de aplicação de multas, às infrações são atribuídos graus, de acordo com as Tabelas 1 e 2:</w:t>
      </w:r>
    </w:p>
    <w:p w:rsidR="0086029A" w:rsidRPr="0086029A" w:rsidRDefault="0086029A" w:rsidP="0086029A">
      <w:pPr>
        <w:ind w:right="-1"/>
        <w:rPr>
          <w:rFonts w:ascii="Arial" w:hAnsi="Arial" w:cs="Arial"/>
          <w:color w:val="000000" w:themeColor="text1"/>
          <w:sz w:val="16"/>
          <w:szCs w:val="16"/>
        </w:rPr>
      </w:pPr>
      <w:r w:rsidRPr="0086029A">
        <w:rPr>
          <w:rFonts w:ascii="Arial" w:hAnsi="Arial" w:cs="Arial"/>
          <w:b/>
          <w:bCs/>
          <w:color w:val="000000" w:themeColor="text1"/>
          <w:sz w:val="16"/>
          <w:szCs w:val="16"/>
        </w:rPr>
        <w:t>TABELA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2"/>
        <w:gridCol w:w="2245"/>
      </w:tblGrid>
      <w:tr w:rsidR="0086029A" w:rsidRPr="0086029A" w:rsidTr="00AC0C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b/>
                <w:bCs/>
                <w:color w:val="000000" w:themeColor="text1"/>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b/>
                <w:bCs/>
                <w:color w:val="000000" w:themeColor="text1"/>
                <w:sz w:val="16"/>
                <w:szCs w:val="16"/>
              </w:rPr>
              <w:t>CORRESPONDÊNCIA</w:t>
            </w:r>
          </w:p>
        </w:tc>
      </w:tr>
      <w:tr w:rsidR="0086029A" w:rsidRPr="0086029A" w:rsidTr="00AC0C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0,2% sobre o valor do Contrato</w:t>
            </w:r>
          </w:p>
        </w:tc>
      </w:tr>
      <w:tr w:rsidR="0086029A" w:rsidRPr="0086029A" w:rsidTr="00AC0C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0,4% sobre o valor do Contrato</w:t>
            </w:r>
          </w:p>
        </w:tc>
      </w:tr>
      <w:tr w:rsidR="0086029A" w:rsidRPr="0086029A" w:rsidTr="00AC0C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0,8% sobre o valor do Contrato</w:t>
            </w:r>
          </w:p>
        </w:tc>
      </w:tr>
      <w:tr w:rsidR="0086029A" w:rsidRPr="0086029A" w:rsidTr="00AC0C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1,6% sobre o valor do Contrato</w:t>
            </w:r>
          </w:p>
        </w:tc>
      </w:tr>
    </w:tbl>
    <w:p w:rsidR="0086029A" w:rsidRPr="0086029A" w:rsidRDefault="0086029A" w:rsidP="0086029A">
      <w:pPr>
        <w:ind w:right="-1"/>
        <w:rPr>
          <w:rFonts w:ascii="Arial" w:hAnsi="Arial" w:cs="Arial"/>
          <w:color w:val="000000" w:themeColor="text1"/>
          <w:sz w:val="16"/>
          <w:szCs w:val="16"/>
        </w:rPr>
      </w:pPr>
      <w:r w:rsidRPr="0086029A">
        <w:rPr>
          <w:rFonts w:ascii="Arial" w:hAnsi="Arial" w:cs="Arial"/>
          <w:color w:val="000000" w:themeColor="text1"/>
          <w:sz w:val="16"/>
          <w:szCs w:val="16"/>
        </w:rPr>
        <w:t> </w:t>
      </w:r>
    </w:p>
    <w:p w:rsidR="0086029A" w:rsidRPr="0086029A" w:rsidRDefault="0075037E" w:rsidP="0086029A">
      <w:pPr>
        <w:ind w:right="-1"/>
        <w:rPr>
          <w:rFonts w:ascii="Arial" w:hAnsi="Arial" w:cs="Arial"/>
          <w:color w:val="000000" w:themeColor="text1"/>
          <w:sz w:val="16"/>
          <w:szCs w:val="16"/>
        </w:rPr>
      </w:pPr>
      <w:r>
        <w:rPr>
          <w:rFonts w:ascii="Arial" w:hAnsi="Arial" w:cs="Arial"/>
          <w:b/>
          <w:bCs/>
          <w:color w:val="000000" w:themeColor="text1"/>
          <w:sz w:val="16"/>
          <w:szCs w:val="16"/>
        </w:rPr>
        <w:t xml:space="preserve">                                                                                                             </w:t>
      </w:r>
      <w:r w:rsidR="0086029A" w:rsidRPr="0086029A">
        <w:rPr>
          <w:rFonts w:ascii="Arial" w:hAnsi="Arial" w:cs="Arial"/>
          <w:b/>
          <w:bCs/>
          <w:color w:val="000000" w:themeColor="text1"/>
          <w:sz w:val="16"/>
          <w:szCs w:val="16"/>
        </w:rPr>
        <w:t>TABELA 2</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6"/>
        <w:gridCol w:w="9242"/>
        <w:gridCol w:w="96"/>
        <w:gridCol w:w="793"/>
      </w:tblGrid>
      <w:tr w:rsidR="0086029A" w:rsidRPr="0086029A" w:rsidTr="00AC0C64">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86029A" w:rsidRPr="0086029A" w:rsidRDefault="0075037E" w:rsidP="00AC0C64">
            <w:pPr>
              <w:ind w:right="-1"/>
              <w:rPr>
                <w:rFonts w:ascii="Arial" w:hAnsi="Arial" w:cs="Arial"/>
                <w:color w:val="000000" w:themeColor="text1"/>
                <w:sz w:val="16"/>
                <w:szCs w:val="16"/>
              </w:rPr>
            </w:pPr>
            <w:r>
              <w:rPr>
                <w:rFonts w:ascii="Arial" w:hAnsi="Arial" w:cs="Arial"/>
                <w:b/>
                <w:bCs/>
                <w:color w:val="000000" w:themeColor="text1"/>
                <w:sz w:val="16"/>
                <w:szCs w:val="16"/>
              </w:rPr>
              <w:t xml:space="preserve">                                                                                                             </w:t>
            </w:r>
            <w:r w:rsidR="0086029A" w:rsidRPr="0086029A">
              <w:rPr>
                <w:rFonts w:ascii="Arial" w:hAnsi="Arial" w:cs="Arial"/>
                <w:b/>
                <w:bCs/>
                <w:color w:val="000000" w:themeColor="text1"/>
                <w:sz w:val="16"/>
                <w:szCs w:val="16"/>
              </w:rPr>
              <w:t>INFRAÇÃO</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b/>
                <w:bCs/>
                <w:color w:val="000000" w:themeColor="text1"/>
                <w:sz w:val="16"/>
                <w:szCs w:val="16"/>
              </w:rPr>
              <w:t>ITEM</w:t>
            </w:r>
          </w:p>
        </w:tc>
        <w:tc>
          <w:tcPr>
            <w:tcW w:w="4229"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b/>
                <w:bCs/>
                <w:color w:val="000000" w:themeColor="text1"/>
                <w:sz w:val="16"/>
                <w:szCs w:val="16"/>
              </w:rPr>
              <w:t>DESCRIÇÃO</w:t>
            </w:r>
          </w:p>
        </w:tc>
        <w:tc>
          <w:tcPr>
            <w:tcW w:w="407"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b/>
                <w:bCs/>
                <w:color w:val="000000" w:themeColor="text1"/>
                <w:sz w:val="16"/>
                <w:szCs w:val="16"/>
              </w:rPr>
              <w:t>GRAU</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p>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1</w:t>
            </w:r>
          </w:p>
        </w:tc>
        <w:tc>
          <w:tcPr>
            <w:tcW w:w="4229"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 xml:space="preserve">Permitir situação que crie a possibilidade </w:t>
            </w:r>
            <w:proofErr w:type="gramStart"/>
            <w:r w:rsidRPr="0086029A">
              <w:rPr>
                <w:rFonts w:ascii="Arial" w:hAnsi="Arial" w:cs="Arial"/>
                <w:color w:val="000000" w:themeColor="text1"/>
                <w:sz w:val="16"/>
                <w:szCs w:val="16"/>
              </w:rPr>
              <w:t>de  causar</w:t>
            </w:r>
            <w:proofErr w:type="gramEnd"/>
            <w:r w:rsidRPr="0086029A">
              <w:rPr>
                <w:rFonts w:ascii="Arial" w:hAnsi="Arial" w:cs="Arial"/>
                <w:color w:val="000000" w:themeColor="text1"/>
                <w:sz w:val="16"/>
                <w:szCs w:val="16"/>
              </w:rPr>
              <w:t xml:space="preserve"> dano físico, lesão corporal ou consequências letais, por ocorrência;</w:t>
            </w:r>
          </w:p>
        </w:tc>
        <w:tc>
          <w:tcPr>
            <w:tcW w:w="407"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p>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04</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2</w:t>
            </w:r>
          </w:p>
        </w:tc>
        <w:tc>
          <w:tcPr>
            <w:tcW w:w="4229"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Usar indevidamente informações sigilosas a que teve acesso, por ocorrência.</w:t>
            </w:r>
          </w:p>
        </w:tc>
        <w:tc>
          <w:tcPr>
            <w:tcW w:w="407"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04</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3</w:t>
            </w:r>
          </w:p>
        </w:tc>
        <w:tc>
          <w:tcPr>
            <w:tcW w:w="4229"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Destruir ou danificar documentos por culpa ou dolo de seus agentes, por ocorrência.</w:t>
            </w:r>
          </w:p>
        </w:tc>
        <w:tc>
          <w:tcPr>
            <w:tcW w:w="407"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04</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p>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4</w:t>
            </w:r>
          </w:p>
        </w:tc>
        <w:tc>
          <w:tcPr>
            <w:tcW w:w="4229"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Executar fornecimento incompleto, paliativo substitutivo como por caráter permanente, ou deixar de providenciar recomposição complementar, por ocorrência.</w:t>
            </w:r>
          </w:p>
        </w:tc>
        <w:tc>
          <w:tcPr>
            <w:tcW w:w="407"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p>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02</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5</w:t>
            </w:r>
          </w:p>
        </w:tc>
        <w:tc>
          <w:tcPr>
            <w:tcW w:w="4229"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Fornecer informação pérfida dos fornecimentos contratados; por ocorrência.</w:t>
            </w:r>
          </w:p>
        </w:tc>
        <w:tc>
          <w:tcPr>
            <w:tcW w:w="407"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02</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6</w:t>
            </w:r>
          </w:p>
        </w:tc>
        <w:tc>
          <w:tcPr>
            <w:tcW w:w="4229"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Burlar as vedações expressas no termo de referência, por ocorrência.</w:t>
            </w:r>
          </w:p>
        </w:tc>
        <w:tc>
          <w:tcPr>
            <w:tcW w:w="407"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04</w:t>
            </w:r>
          </w:p>
        </w:tc>
      </w:tr>
      <w:tr w:rsidR="0086029A" w:rsidRPr="0086029A" w:rsidTr="00AC0C64">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b/>
                <w:bCs/>
                <w:color w:val="000000" w:themeColor="text1"/>
                <w:sz w:val="16"/>
                <w:szCs w:val="16"/>
              </w:rPr>
              <w:t>Para os itens a seguir, deixar de:</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p>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7</w:t>
            </w:r>
          </w:p>
        </w:tc>
        <w:tc>
          <w:tcPr>
            <w:tcW w:w="4273"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Cumprir determinação formal ou instrução complementar da fiscalização do contrato, por ocorrência.</w:t>
            </w:r>
          </w:p>
        </w:tc>
        <w:tc>
          <w:tcPr>
            <w:tcW w:w="363"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p>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02</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8</w:t>
            </w:r>
          </w:p>
        </w:tc>
        <w:tc>
          <w:tcPr>
            <w:tcW w:w="4273"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Indicar e manter durante a execução do Contrato o Preposto previsto.</w:t>
            </w:r>
          </w:p>
        </w:tc>
        <w:tc>
          <w:tcPr>
            <w:tcW w:w="363"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01</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9</w:t>
            </w:r>
          </w:p>
        </w:tc>
        <w:tc>
          <w:tcPr>
            <w:tcW w:w="4273"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Manter a documentação de habilitação atualizada, por item e por ocorrência.</w:t>
            </w:r>
          </w:p>
        </w:tc>
        <w:tc>
          <w:tcPr>
            <w:tcW w:w="363"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01</w:t>
            </w:r>
          </w:p>
        </w:tc>
      </w:tr>
      <w:tr w:rsidR="0086029A" w:rsidRPr="0086029A" w:rsidTr="00AC0C64">
        <w:trPr>
          <w:tblCellSpacing w:w="0" w:type="dxa"/>
        </w:trPr>
        <w:tc>
          <w:tcPr>
            <w:tcW w:w="364"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10</w:t>
            </w:r>
          </w:p>
        </w:tc>
        <w:tc>
          <w:tcPr>
            <w:tcW w:w="4273" w:type="pct"/>
            <w:gridSpan w:val="2"/>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Cumprir quaisquer dos itens do Edital e seus Anexos não previstos nesta tabela de multas, após reincidência formalmente notificada pelo órgão fiscalizador, por item e por ocorrência.</w:t>
            </w:r>
          </w:p>
        </w:tc>
        <w:tc>
          <w:tcPr>
            <w:tcW w:w="363" w:type="pct"/>
            <w:tcBorders>
              <w:top w:val="outset" w:sz="6" w:space="0" w:color="auto"/>
              <w:left w:val="outset" w:sz="6" w:space="0" w:color="auto"/>
              <w:bottom w:val="outset" w:sz="6" w:space="0" w:color="auto"/>
              <w:right w:val="outset" w:sz="6" w:space="0" w:color="auto"/>
            </w:tcBorders>
            <w:vAlign w:val="center"/>
            <w:hideMark/>
          </w:tcPr>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 </w:t>
            </w:r>
          </w:p>
          <w:p w:rsidR="0086029A" w:rsidRPr="0086029A" w:rsidRDefault="0086029A" w:rsidP="00AC0C64">
            <w:pPr>
              <w:ind w:right="-1"/>
              <w:rPr>
                <w:rFonts w:ascii="Arial" w:hAnsi="Arial" w:cs="Arial"/>
                <w:color w:val="000000" w:themeColor="text1"/>
                <w:sz w:val="16"/>
                <w:szCs w:val="16"/>
              </w:rPr>
            </w:pPr>
            <w:r w:rsidRPr="0086029A">
              <w:rPr>
                <w:rFonts w:ascii="Arial" w:hAnsi="Arial" w:cs="Arial"/>
                <w:color w:val="000000" w:themeColor="text1"/>
                <w:sz w:val="16"/>
                <w:szCs w:val="16"/>
              </w:rPr>
              <w:t> </w:t>
            </w:r>
          </w:p>
          <w:p w:rsidR="0086029A" w:rsidRPr="0086029A" w:rsidRDefault="0086029A" w:rsidP="00AC0C64">
            <w:pPr>
              <w:ind w:right="-1"/>
              <w:jc w:val="center"/>
              <w:rPr>
                <w:rFonts w:ascii="Arial" w:hAnsi="Arial" w:cs="Arial"/>
                <w:color w:val="000000" w:themeColor="text1"/>
                <w:sz w:val="16"/>
                <w:szCs w:val="16"/>
              </w:rPr>
            </w:pPr>
            <w:r w:rsidRPr="0086029A">
              <w:rPr>
                <w:rFonts w:ascii="Arial" w:hAnsi="Arial" w:cs="Arial"/>
                <w:color w:val="000000" w:themeColor="text1"/>
                <w:sz w:val="16"/>
                <w:szCs w:val="16"/>
              </w:rPr>
              <w:t>03</w:t>
            </w:r>
          </w:p>
        </w:tc>
      </w:tr>
    </w:tbl>
    <w:p w:rsidR="00B96D7C" w:rsidRPr="00B96D7C" w:rsidRDefault="00B96D7C" w:rsidP="00B96D7C">
      <w:pPr>
        <w:pStyle w:val="PargrafodaLista"/>
        <w:spacing w:line="360" w:lineRule="auto"/>
        <w:ind w:left="307"/>
        <w:jc w:val="both"/>
        <w:rPr>
          <w:rFonts w:ascii="Arial" w:hAnsi="Arial" w:cs="Arial"/>
          <w:sz w:val="16"/>
          <w:szCs w:val="16"/>
        </w:rPr>
      </w:pPr>
    </w:p>
    <w:p w:rsidR="00137FCC" w:rsidRDefault="00137FCC" w:rsidP="00137FCC">
      <w:pPr>
        <w:pStyle w:val="PargrafodaLista"/>
        <w:suppressAutoHyphens/>
        <w:spacing w:line="100" w:lineRule="atLeast"/>
        <w:ind w:left="502" w:right="47"/>
        <w:jc w:val="both"/>
        <w:rPr>
          <w:rFonts w:ascii="Arial" w:hAnsi="Arial" w:cs="Arial"/>
          <w:sz w:val="16"/>
          <w:szCs w:val="16"/>
        </w:rPr>
      </w:pPr>
    </w:p>
    <w:p w:rsidR="009074F6" w:rsidRDefault="009074F6" w:rsidP="00137FCC">
      <w:pPr>
        <w:pStyle w:val="PargrafodaLista"/>
        <w:suppressAutoHyphens/>
        <w:spacing w:line="100" w:lineRule="atLeast"/>
        <w:ind w:left="502" w:right="47"/>
        <w:jc w:val="both"/>
        <w:rPr>
          <w:rFonts w:ascii="Arial" w:hAnsi="Arial" w:cs="Arial"/>
          <w:sz w:val="16"/>
          <w:szCs w:val="16"/>
        </w:rPr>
      </w:pPr>
    </w:p>
    <w:p w:rsidR="009074F6" w:rsidRPr="00863264" w:rsidRDefault="009074F6" w:rsidP="00137FCC">
      <w:pPr>
        <w:pStyle w:val="PargrafodaLista"/>
        <w:suppressAutoHyphens/>
        <w:spacing w:line="100" w:lineRule="atLeast"/>
        <w:ind w:left="502" w:right="47"/>
        <w:jc w:val="both"/>
        <w:rPr>
          <w:rFonts w:ascii="Arial" w:hAnsi="Arial" w:cs="Arial"/>
          <w:sz w:val="16"/>
          <w:szCs w:val="16"/>
        </w:rPr>
      </w:pP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w:t>
      </w:r>
      <w:r w:rsidR="001A6522">
        <w:rPr>
          <w:rFonts w:ascii="Arial" w:hAnsi="Arial" w:cs="Arial"/>
          <w:b/>
          <w:bCs/>
          <w:color w:val="000000"/>
          <w:sz w:val="16"/>
          <w:szCs w:val="16"/>
        </w:rPr>
        <w:t>0</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.5. Quando o preço de mercado </w:t>
      </w:r>
      <w:proofErr w:type="gramStart"/>
      <w:r w:rsidRPr="009A54D1">
        <w:rPr>
          <w:rFonts w:ascii="Arial" w:hAnsi="Arial" w:cs="Arial"/>
          <w:sz w:val="16"/>
          <w:szCs w:val="16"/>
        </w:rPr>
        <w:t>tornar-se</w:t>
      </w:r>
      <w:proofErr w:type="gramEnd"/>
      <w:r w:rsidRPr="009A54D1">
        <w:rPr>
          <w:rFonts w:ascii="Arial" w:hAnsi="Arial" w:cs="Arial"/>
          <w:sz w:val="16"/>
          <w:szCs w:val="16"/>
        </w:rPr>
        <w:t xml:space="preserve"> superior aos preços registrados, e o fornecedor </w:t>
      </w:r>
      <w:r w:rsidR="007767AF">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Default="009D2314" w:rsidP="00137FCC">
      <w:pPr>
        <w:pStyle w:val="Ttulo2"/>
        <w:jc w:val="both"/>
        <w:rPr>
          <w:i w:val="0"/>
          <w:iCs w:val="0"/>
          <w:sz w:val="16"/>
          <w:szCs w:val="16"/>
        </w:rPr>
      </w:pPr>
      <w:r w:rsidRPr="009A54D1">
        <w:rPr>
          <w:i w:val="0"/>
          <w:iCs w:val="0"/>
          <w:sz w:val="16"/>
          <w:szCs w:val="16"/>
        </w:rPr>
        <w:t>1</w:t>
      </w:r>
      <w:r w:rsidR="001A6522">
        <w:rPr>
          <w:i w:val="0"/>
          <w:iCs w:val="0"/>
          <w:sz w:val="16"/>
          <w:szCs w:val="16"/>
        </w:rPr>
        <w:t>1</w:t>
      </w:r>
      <w:r w:rsidRPr="009A54D1">
        <w:rPr>
          <w:i w:val="0"/>
          <w:iCs w:val="0"/>
          <w:sz w:val="16"/>
          <w:szCs w:val="16"/>
        </w:rPr>
        <w:t>. DAS OBRIGAÇÕES DA DETENTORA DO REGISTRO</w:t>
      </w:r>
    </w:p>
    <w:p w:rsidR="002B086A" w:rsidRDefault="002B086A" w:rsidP="00A02C89">
      <w:pPr>
        <w:pStyle w:val="Corpodetexto"/>
        <w:suppressAutoHyphens/>
        <w:spacing w:after="100" w:afterAutospacing="1"/>
        <w:contextualSpacing/>
        <w:jc w:val="both"/>
        <w:rPr>
          <w:rFonts w:ascii="Arial" w:hAnsi="Arial" w:cs="Arial"/>
          <w:sz w:val="16"/>
          <w:szCs w:val="16"/>
        </w:rPr>
      </w:pPr>
      <w:r w:rsidRPr="002B086A">
        <w:rPr>
          <w:rFonts w:ascii="Arial" w:hAnsi="Arial" w:cs="Arial"/>
          <w:sz w:val="16"/>
          <w:szCs w:val="16"/>
        </w:rPr>
        <w:t xml:space="preserve">Além das demais obrigações exigidas em Lei, a empresa detentora do Registro deverá: </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11.1.1. </w:t>
      </w:r>
      <w:r w:rsidR="002B086A" w:rsidRPr="002B086A">
        <w:rPr>
          <w:rFonts w:ascii="Arial" w:hAnsi="Arial" w:cs="Arial"/>
          <w:sz w:val="16"/>
          <w:szCs w:val="16"/>
        </w:rPr>
        <w:t>Entregar o objeto desta licitação, nas especificações exatas contidas na tabela SINAPI;</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11.1.2. </w:t>
      </w:r>
      <w:r w:rsidR="002B086A" w:rsidRPr="002B086A">
        <w:rPr>
          <w:rFonts w:ascii="Arial" w:hAnsi="Arial" w:cs="Arial"/>
          <w:sz w:val="16"/>
          <w:szCs w:val="16"/>
        </w:rPr>
        <w:t>Manter durante toda a execução do contrato as mesmas condições de habilitação;</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11.1.3. </w:t>
      </w:r>
      <w:r w:rsidR="002B086A" w:rsidRPr="002B086A">
        <w:rPr>
          <w:rFonts w:ascii="Arial" w:hAnsi="Arial" w:cs="Arial"/>
          <w:sz w:val="16"/>
          <w:szCs w:val="16"/>
        </w:rPr>
        <w:t>Entregar o objeto licitado no preço da tabela SINAPI atualizada, acrescido do percentual de desconto ofertado na licitação, na forma e prazo estipulados na proposta;</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11.1.4. </w:t>
      </w:r>
      <w:r w:rsidR="002B086A" w:rsidRPr="002B086A">
        <w:rPr>
          <w:rFonts w:ascii="Arial" w:hAnsi="Arial" w:cs="Arial"/>
          <w:sz w:val="16"/>
          <w:szCs w:val="16"/>
        </w:rPr>
        <w:t>Entregar o objeto nas quantidades indicadas pelo órgão requisitante em cada ordem de fornecimento;</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11.1.5. </w:t>
      </w:r>
      <w:r w:rsidR="002B086A" w:rsidRPr="002B086A">
        <w:rPr>
          <w:rFonts w:ascii="Arial" w:hAnsi="Arial" w:cs="Arial"/>
          <w:sz w:val="16"/>
          <w:szCs w:val="16"/>
        </w:rPr>
        <w:t xml:space="preserve">Responsabilizar-se por todos os ônus, encargos, perdas e danos em quando for constatado que tenham sido ocasionados em decorrência do fornecimento do objeto. </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11.1.6. </w:t>
      </w:r>
      <w:r w:rsidR="002B086A" w:rsidRPr="002B086A">
        <w:rPr>
          <w:rFonts w:ascii="Arial" w:hAnsi="Arial" w:cs="Arial"/>
          <w:sz w:val="16"/>
          <w:szCs w:val="16"/>
        </w:rPr>
        <w:t>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11.1.7. </w:t>
      </w:r>
      <w:r w:rsidR="002B086A" w:rsidRPr="002B086A">
        <w:rPr>
          <w:rFonts w:ascii="Arial" w:hAnsi="Arial" w:cs="Arial"/>
          <w:sz w:val="16"/>
          <w:szCs w:val="16"/>
        </w:rPr>
        <w:t>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11.1.8. </w:t>
      </w:r>
      <w:r w:rsidR="002B086A" w:rsidRPr="00024880">
        <w:rPr>
          <w:rFonts w:ascii="Arial" w:hAnsi="Arial" w:cs="Arial"/>
          <w:sz w:val="16"/>
          <w:szCs w:val="16"/>
        </w:rPr>
        <w:t xml:space="preserve">Indicar um preposto devidamente habilitado, com poderes para representá-lo em tudo o que se relacionar com o fornecimento objeto do registro; </w:t>
      </w:r>
      <w:proofErr w:type="gramStart"/>
      <w:r w:rsidR="002B086A" w:rsidRPr="00024880">
        <w:rPr>
          <w:rFonts w:ascii="Arial" w:hAnsi="Arial" w:cs="Arial"/>
          <w:sz w:val="16"/>
          <w:szCs w:val="16"/>
        </w:rPr>
        <w:t>Prestar</w:t>
      </w:r>
      <w:proofErr w:type="gramEnd"/>
      <w:r w:rsidR="002B086A" w:rsidRPr="00024880">
        <w:rPr>
          <w:rFonts w:ascii="Arial" w:hAnsi="Arial" w:cs="Arial"/>
          <w:sz w:val="16"/>
          <w:szCs w:val="16"/>
        </w:rPr>
        <w:t xml:space="preserve">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11.1.8. </w:t>
      </w:r>
      <w:r w:rsidR="002B086A" w:rsidRPr="00024880">
        <w:rPr>
          <w:rFonts w:ascii="Arial" w:hAnsi="Arial" w:cs="Arial"/>
          <w:sz w:val="16"/>
          <w:szCs w:val="16"/>
        </w:rPr>
        <w:t>Entregar o objeto nos locais definidos neste instrumento;</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11.1.9. </w:t>
      </w:r>
      <w:r w:rsidR="002B086A" w:rsidRPr="00024880">
        <w:rPr>
          <w:rFonts w:ascii="Arial" w:hAnsi="Arial" w:cs="Arial"/>
          <w:sz w:val="16"/>
          <w:szCs w:val="16"/>
        </w:rPr>
        <w:t>Ressarcir quaisquer danos ou prejuízos causados por seus prepostos ao patrimônio da contratante, desde que as responsabilidades sejam efetivamente comprovadas;</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11.1.10. </w:t>
      </w:r>
      <w:r w:rsidR="002B086A" w:rsidRPr="00024880">
        <w:rPr>
          <w:rFonts w:ascii="Arial" w:hAnsi="Arial" w:cs="Arial"/>
          <w:sz w:val="16"/>
          <w:szCs w:val="16"/>
        </w:rPr>
        <w:t>Executar fielmente este contrato, em conformidade com as cláusulas avençadas e normas estabelecidas na Lei nº 8.666/93 e suas alterações, de forma a não interferir no andamento da CONTRATANTE;</w:t>
      </w:r>
    </w:p>
    <w:p w:rsidR="002B086A"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11.1.11. </w:t>
      </w:r>
      <w:r w:rsidR="002B086A" w:rsidRPr="00024880">
        <w:rPr>
          <w:rFonts w:ascii="Arial" w:hAnsi="Arial" w:cs="Arial"/>
          <w:sz w:val="16"/>
          <w:szCs w:val="16"/>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2B086A" w:rsidRPr="00024880"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11.1.12. </w:t>
      </w:r>
      <w:r w:rsidR="002B086A" w:rsidRPr="00024880">
        <w:rPr>
          <w:rFonts w:ascii="Arial" w:hAnsi="Arial" w:cs="Arial"/>
          <w:sz w:val="16"/>
          <w:szCs w:val="16"/>
        </w:rPr>
        <w:t>Não utilizar as dependências da CONTRATANTE para qualquer atividade estranha ao objeto deste contrato</w:t>
      </w:r>
    </w:p>
    <w:p w:rsidR="009D2314"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11.2. </w:t>
      </w:r>
      <w:r w:rsidR="009D2314" w:rsidRPr="009A54D1">
        <w:rPr>
          <w:rFonts w:ascii="Arial" w:hAnsi="Arial" w:cs="Arial"/>
          <w:sz w:val="16"/>
          <w:szCs w:val="16"/>
        </w:rPr>
        <w:t xml:space="preserve">Substituir em qualquer tempo e sem qualquer Ônus para o Órgão/Entidade toda ou parte da remessa devolvida pela mesma, no prazo de </w:t>
      </w:r>
      <w:r w:rsidR="009D2314" w:rsidRPr="00024880">
        <w:rPr>
          <w:rFonts w:ascii="Arial" w:hAnsi="Arial" w:cs="Arial"/>
          <w:sz w:val="16"/>
          <w:szCs w:val="16"/>
        </w:rPr>
        <w:t>05 (cinco) dias úteis</w:t>
      </w:r>
      <w:r w:rsidR="009D2314" w:rsidRPr="009A54D1">
        <w:rPr>
          <w:rFonts w:ascii="Arial" w:hAnsi="Arial" w:cs="Arial"/>
          <w:sz w:val="16"/>
          <w:szCs w:val="16"/>
        </w:rPr>
        <w:t>, caso constatada divergência na especificação;</w:t>
      </w:r>
    </w:p>
    <w:p w:rsidR="009D2314"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11.3. </w:t>
      </w:r>
      <w:r w:rsidR="009D2314" w:rsidRPr="00024880">
        <w:rPr>
          <w:rFonts w:ascii="Arial" w:hAnsi="Arial" w:cs="Arial"/>
          <w:sz w:val="16"/>
          <w:szCs w:val="16"/>
        </w:rPr>
        <w:t>Dispor-se a toda e qualquer fiscalização, no tocante ao fornecimento do produto, assim como ao cumprimento das obrigações previstas na ATA;</w:t>
      </w:r>
    </w:p>
    <w:p w:rsidR="009D2314"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11.4. </w:t>
      </w:r>
      <w:r w:rsidR="009D2314" w:rsidRPr="00024880">
        <w:rPr>
          <w:rFonts w:ascii="Arial" w:hAnsi="Arial" w:cs="Arial"/>
          <w:sz w:val="16"/>
          <w:szCs w:val="16"/>
        </w:rPr>
        <w:t>Prover todos os meios necessários à garantia da plena operacionalidade do fornecimento, inclusive considerados os casos de greve ou paralisação de qualquer natureza;</w:t>
      </w:r>
    </w:p>
    <w:p w:rsidR="009D2314"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11.5. </w:t>
      </w:r>
      <w:r w:rsidR="009D2314" w:rsidRPr="0002488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11.6. </w:t>
      </w:r>
      <w:r w:rsidR="009D2314" w:rsidRPr="00024880">
        <w:rPr>
          <w:rFonts w:ascii="Arial" w:hAnsi="Arial" w:cs="Arial"/>
          <w:sz w:val="16"/>
          <w:szCs w:val="16"/>
        </w:rPr>
        <w:t>Comunicar imediatamente à Administração Pública qualquer alteração ocorrida no endereço, conta bancária e outros julgáveis necessários para recebimento de correspondência;</w:t>
      </w:r>
    </w:p>
    <w:p w:rsidR="009D2314" w:rsidRDefault="0013539E" w:rsidP="0013539E">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11.7. </w:t>
      </w:r>
      <w:r w:rsidR="009D2314" w:rsidRPr="00024880">
        <w:rPr>
          <w:rFonts w:ascii="Arial" w:hAnsi="Arial" w:cs="Arial"/>
          <w:sz w:val="16"/>
          <w:szCs w:val="16"/>
        </w:rPr>
        <w:t>Respeitar e fazer cumprir a legislação de segurança e saúde no trabalho, previstas nas normas regulamentadoras pertinentes;</w:t>
      </w:r>
    </w:p>
    <w:p w:rsidR="009D2314"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11.8. </w:t>
      </w:r>
      <w:r w:rsidR="009D2314" w:rsidRPr="00024880">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9D2314"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11.9. </w:t>
      </w:r>
      <w:r w:rsidR="009D2314" w:rsidRPr="00024880">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11.10. </w:t>
      </w:r>
      <w:r w:rsidR="009D2314" w:rsidRPr="0002488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69EC" w:rsidRPr="00024880" w:rsidRDefault="00C64F41" w:rsidP="00C64F41">
      <w:pPr>
        <w:pStyle w:val="Corpodetexto"/>
        <w:suppressAutoHyphens/>
        <w:spacing w:after="100" w:afterAutospacing="1"/>
        <w:contextualSpacing/>
        <w:jc w:val="both"/>
        <w:rPr>
          <w:rFonts w:ascii="Arial" w:hAnsi="Arial" w:cs="Arial"/>
          <w:sz w:val="16"/>
          <w:szCs w:val="16"/>
        </w:rPr>
      </w:pPr>
      <w:r>
        <w:rPr>
          <w:rFonts w:ascii="Arial" w:hAnsi="Arial" w:cs="Arial"/>
          <w:sz w:val="16"/>
          <w:szCs w:val="16"/>
        </w:rPr>
        <w:t xml:space="preserve">11.11. </w:t>
      </w:r>
      <w:r w:rsidR="009D2314" w:rsidRPr="00024880">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1A6522">
        <w:rPr>
          <w:rFonts w:ascii="Arial" w:hAnsi="Arial" w:cs="Arial"/>
          <w:b/>
          <w:bCs/>
          <w:sz w:val="16"/>
          <w:szCs w:val="16"/>
        </w:rPr>
        <w:t>2</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491DA5" w:rsidRPr="009A54D1" w:rsidRDefault="00491DA5"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1A6522">
        <w:rPr>
          <w:rFonts w:ascii="Arial" w:hAnsi="Arial" w:cs="Arial"/>
          <w:b/>
          <w:sz w:val="16"/>
          <w:szCs w:val="16"/>
        </w:rPr>
        <w:t>3</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370949"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3</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4042D9">
        <w:rPr>
          <w:rFonts w:ascii="Arial" w:hAnsi="Arial" w:cs="Arial"/>
          <w:sz w:val="16"/>
          <w:szCs w:val="16"/>
        </w:rPr>
        <w:t>s</w:t>
      </w:r>
      <w:r w:rsidR="00C31501" w:rsidRPr="009A54D1">
        <w:rPr>
          <w:rFonts w:ascii="Arial" w:hAnsi="Arial" w:cs="Arial"/>
          <w:sz w:val="16"/>
          <w:szCs w:val="16"/>
        </w:rPr>
        <w:t xml:space="preserve"> seguinte</w:t>
      </w:r>
      <w:r w:rsidR="004042D9">
        <w:rPr>
          <w:rFonts w:ascii="Arial" w:hAnsi="Arial" w:cs="Arial"/>
          <w:sz w:val="16"/>
          <w:szCs w:val="16"/>
        </w:rPr>
        <w:t>s</w:t>
      </w:r>
      <w:r w:rsidR="00C31501" w:rsidRPr="009A54D1">
        <w:rPr>
          <w:rFonts w:ascii="Arial" w:hAnsi="Arial" w:cs="Arial"/>
          <w:sz w:val="16"/>
          <w:szCs w:val="16"/>
        </w:rPr>
        <w:t xml:space="preserve"> órgão</w:t>
      </w:r>
      <w:r w:rsidR="004042D9">
        <w:rPr>
          <w:rFonts w:ascii="Arial" w:hAnsi="Arial" w:cs="Arial"/>
          <w:sz w:val="16"/>
          <w:szCs w:val="16"/>
        </w:rPr>
        <w:t>s</w:t>
      </w:r>
      <w:r w:rsidR="00C31501" w:rsidRPr="009A54D1">
        <w:rPr>
          <w:rFonts w:ascii="Arial" w:hAnsi="Arial" w:cs="Arial"/>
          <w:sz w:val="16"/>
          <w:szCs w:val="16"/>
        </w:rPr>
        <w:t xml:space="preserve"> pertencente</w:t>
      </w:r>
      <w:r w:rsidR="004042D9">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E6307E" w:rsidRDefault="00E6307E" w:rsidP="009D2314">
      <w:pPr>
        <w:pStyle w:val="Corpodetexto3"/>
        <w:tabs>
          <w:tab w:val="left" w:pos="900"/>
        </w:tabs>
        <w:ind w:right="47"/>
        <w:rPr>
          <w:rFonts w:ascii="Arial" w:hAnsi="Arial" w:cs="Arial"/>
          <w:sz w:val="16"/>
          <w:szCs w:val="16"/>
        </w:rPr>
      </w:pPr>
    </w:p>
    <w:p w:rsidR="001A6522" w:rsidRPr="0033790A" w:rsidRDefault="0033790A" w:rsidP="0033790A">
      <w:pPr>
        <w:jc w:val="both"/>
        <w:rPr>
          <w:rFonts w:ascii="Arial" w:hAnsi="Arial" w:cs="Arial"/>
          <w:color w:val="000000" w:themeColor="text1"/>
          <w:sz w:val="16"/>
          <w:szCs w:val="16"/>
        </w:rPr>
      </w:pPr>
      <w:r w:rsidRPr="0033790A">
        <w:rPr>
          <w:rFonts w:ascii="Arial" w:hAnsi="Arial" w:cs="Arial"/>
          <w:color w:val="000000" w:themeColor="text1"/>
          <w:sz w:val="16"/>
          <w:szCs w:val="16"/>
        </w:rPr>
        <w:lastRenderedPageBreak/>
        <w:t xml:space="preserve">Fundo Estadual de Sanidade Animal - FESA </w:t>
      </w:r>
    </w:p>
    <w:p w:rsidR="001A6522" w:rsidRDefault="001A6522" w:rsidP="009D2314">
      <w:pPr>
        <w:jc w:val="both"/>
        <w:rPr>
          <w:rFonts w:ascii="Arial" w:hAnsi="Arial" w:cs="Arial"/>
          <w:sz w:val="16"/>
          <w:szCs w:val="16"/>
        </w:rPr>
      </w:pPr>
    </w:p>
    <w:p w:rsidR="009D2314" w:rsidRPr="00E6307E" w:rsidRDefault="009D2314" w:rsidP="009D2314">
      <w:pPr>
        <w:jc w:val="both"/>
        <w:rPr>
          <w:rFonts w:ascii="Arial" w:hAnsi="Arial" w:cs="Arial"/>
          <w:sz w:val="16"/>
          <w:szCs w:val="16"/>
        </w:rPr>
      </w:pPr>
      <w:r w:rsidRPr="00E6307E">
        <w:rPr>
          <w:rFonts w:ascii="Arial" w:hAnsi="Arial" w:cs="Arial"/>
          <w:b/>
          <w:bCs/>
          <w:color w:val="000000"/>
          <w:sz w:val="16"/>
          <w:szCs w:val="16"/>
        </w:rPr>
        <w:t>1</w:t>
      </w:r>
      <w:r w:rsidR="001A6522">
        <w:rPr>
          <w:rFonts w:ascii="Arial" w:hAnsi="Arial" w:cs="Arial"/>
          <w:b/>
          <w:bCs/>
          <w:color w:val="000000"/>
          <w:sz w:val="16"/>
          <w:szCs w:val="16"/>
        </w:rPr>
        <w:t>4</w:t>
      </w:r>
      <w:r w:rsidR="00A14D66" w:rsidRPr="00E6307E">
        <w:rPr>
          <w:rFonts w:ascii="Arial" w:hAnsi="Arial" w:cs="Arial"/>
          <w:b/>
          <w:bCs/>
          <w:color w:val="000000"/>
          <w:sz w:val="16"/>
          <w:szCs w:val="16"/>
        </w:rPr>
        <w:t xml:space="preserve">. </w:t>
      </w:r>
      <w:r w:rsidRPr="00E6307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1A6522">
      <w:pPr>
        <w:tabs>
          <w:tab w:val="left" w:pos="142"/>
        </w:tabs>
        <w:jc w:val="both"/>
        <w:rPr>
          <w:rFonts w:ascii="Arial" w:hAnsi="Arial" w:cs="Arial"/>
          <w:color w:val="000000"/>
          <w:sz w:val="16"/>
          <w:szCs w:val="16"/>
        </w:rPr>
      </w:pPr>
      <w:r w:rsidRPr="009A54D1">
        <w:rPr>
          <w:rFonts w:ascii="Arial" w:hAnsi="Arial" w:cs="Arial"/>
          <w:color w:val="000000"/>
          <w:sz w:val="16"/>
          <w:szCs w:val="16"/>
        </w:rPr>
        <w:t>1</w:t>
      </w:r>
      <w:r w:rsidR="001A6522">
        <w:rPr>
          <w:rFonts w:ascii="Arial" w:hAnsi="Arial" w:cs="Arial"/>
          <w:color w:val="000000"/>
          <w:sz w:val="16"/>
          <w:szCs w:val="16"/>
        </w:rPr>
        <w:t>4</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1A6522">
      <w:pPr>
        <w:tabs>
          <w:tab w:val="left" w:pos="142"/>
        </w:tabs>
        <w:jc w:val="both"/>
        <w:rPr>
          <w:rFonts w:ascii="Arial" w:hAnsi="Arial" w:cs="Arial"/>
          <w:color w:val="000000"/>
          <w:sz w:val="16"/>
          <w:szCs w:val="16"/>
        </w:rPr>
      </w:pPr>
    </w:p>
    <w:p w:rsidR="009D2314" w:rsidRPr="001919B4" w:rsidRDefault="001919B4" w:rsidP="001919B4">
      <w:pPr>
        <w:tabs>
          <w:tab w:val="left" w:pos="142"/>
        </w:tabs>
        <w:jc w:val="both"/>
        <w:rPr>
          <w:rFonts w:ascii="Arial" w:hAnsi="Arial" w:cs="Arial"/>
          <w:color w:val="000000"/>
          <w:sz w:val="16"/>
          <w:szCs w:val="16"/>
        </w:rPr>
      </w:pPr>
      <w:r>
        <w:rPr>
          <w:rFonts w:ascii="Arial" w:hAnsi="Arial" w:cs="Arial"/>
          <w:color w:val="000000"/>
          <w:sz w:val="16"/>
          <w:szCs w:val="16"/>
        </w:rPr>
        <w:t xml:space="preserve">14.2. </w:t>
      </w:r>
      <w:r w:rsidR="005E2FA0" w:rsidRPr="001919B4">
        <w:rPr>
          <w:rFonts w:ascii="Arial" w:hAnsi="Arial" w:cs="Arial"/>
          <w:color w:val="000000"/>
          <w:sz w:val="16"/>
          <w:szCs w:val="16"/>
        </w:rPr>
        <w:t xml:space="preserve"> </w:t>
      </w:r>
      <w:r w:rsidR="009D2314" w:rsidRPr="001919B4">
        <w:rPr>
          <w:rFonts w:ascii="Arial" w:hAnsi="Arial" w:cs="Arial"/>
          <w:color w:val="000000"/>
          <w:sz w:val="16"/>
          <w:szCs w:val="16"/>
        </w:rPr>
        <w:t>Fica a Detentora ciente que a</w:t>
      </w:r>
      <w:r w:rsidR="00811634" w:rsidRPr="001919B4">
        <w:rPr>
          <w:rFonts w:ascii="Arial" w:hAnsi="Arial" w:cs="Arial"/>
          <w:color w:val="000000"/>
          <w:sz w:val="16"/>
          <w:szCs w:val="16"/>
        </w:rPr>
        <w:t xml:space="preserve"> publicidade da ata de registro de preços na imprensa oficial terá efei</w:t>
      </w:r>
      <w:r w:rsidR="0033790A" w:rsidRPr="001919B4">
        <w:rPr>
          <w:rFonts w:ascii="Arial" w:hAnsi="Arial" w:cs="Arial"/>
          <w:color w:val="000000"/>
          <w:sz w:val="16"/>
          <w:szCs w:val="16"/>
        </w:rPr>
        <w:t>to de compromisso nas condições</w:t>
      </w:r>
      <w:r w:rsidR="009D2314" w:rsidRPr="001919B4">
        <w:rPr>
          <w:rFonts w:ascii="Arial" w:hAnsi="Arial" w:cs="Arial"/>
          <w:color w:val="000000"/>
          <w:sz w:val="16"/>
          <w:szCs w:val="16"/>
        </w:rPr>
        <w:t xml:space="preserve"> </w:t>
      </w:r>
      <w:r w:rsidR="00C60FBD" w:rsidRPr="001919B4">
        <w:rPr>
          <w:rFonts w:ascii="Arial" w:hAnsi="Arial" w:cs="Arial"/>
          <w:color w:val="000000"/>
          <w:sz w:val="16"/>
          <w:szCs w:val="16"/>
        </w:rPr>
        <w:t xml:space="preserve">ofertadas e pactuadas na proposta apresentada à licitação. </w:t>
      </w:r>
    </w:p>
    <w:p w:rsidR="00F03D5F" w:rsidRPr="009A54D1" w:rsidRDefault="00F03D5F" w:rsidP="001A6522">
      <w:pPr>
        <w:pStyle w:val="PargrafodaLista"/>
        <w:tabs>
          <w:tab w:val="left" w:pos="142"/>
        </w:tabs>
        <w:ind w:left="0"/>
        <w:jc w:val="both"/>
        <w:rPr>
          <w:rFonts w:ascii="Arial" w:hAnsi="Arial" w:cs="Arial"/>
          <w:color w:val="000000"/>
          <w:sz w:val="16"/>
          <w:szCs w:val="16"/>
        </w:rPr>
      </w:pPr>
    </w:p>
    <w:p w:rsidR="009D2314" w:rsidRPr="001A6522" w:rsidRDefault="001919B4" w:rsidP="001919B4">
      <w:pPr>
        <w:pStyle w:val="PargrafodaLista"/>
        <w:tabs>
          <w:tab w:val="left" w:pos="142"/>
        </w:tabs>
        <w:ind w:left="0"/>
        <w:jc w:val="both"/>
        <w:rPr>
          <w:rFonts w:ascii="Arial" w:hAnsi="Arial" w:cs="Arial"/>
          <w:color w:val="000000"/>
          <w:sz w:val="16"/>
          <w:szCs w:val="16"/>
        </w:rPr>
      </w:pPr>
      <w:r>
        <w:rPr>
          <w:rFonts w:ascii="Arial" w:hAnsi="Arial" w:cs="Arial"/>
          <w:color w:val="000000"/>
          <w:sz w:val="16"/>
          <w:szCs w:val="16"/>
        </w:rPr>
        <w:t xml:space="preserve">14.3. </w:t>
      </w:r>
      <w:r w:rsidR="005E2FA0" w:rsidRPr="001A6522">
        <w:rPr>
          <w:rFonts w:ascii="Arial" w:hAnsi="Arial" w:cs="Arial"/>
          <w:color w:val="000000"/>
          <w:sz w:val="16"/>
          <w:szCs w:val="16"/>
        </w:rPr>
        <w:t xml:space="preserve"> </w:t>
      </w:r>
      <w:r w:rsidR="009D2314" w:rsidRPr="001A6522">
        <w:rPr>
          <w:rFonts w:ascii="Arial" w:hAnsi="Arial" w:cs="Arial"/>
          <w:color w:val="000000"/>
          <w:sz w:val="16"/>
          <w:szCs w:val="16"/>
        </w:rPr>
        <w:t xml:space="preserve">A Ata de Registro de Preços, os ajustes dela decorrentes, suas alterações e rescisões obedecerão ao Decreto Estadual </w:t>
      </w:r>
      <w:r w:rsidR="00F03D5F" w:rsidRPr="001A6522">
        <w:rPr>
          <w:rFonts w:ascii="Arial" w:hAnsi="Arial" w:cs="Arial"/>
          <w:color w:val="000000"/>
          <w:sz w:val="16"/>
          <w:szCs w:val="16"/>
        </w:rPr>
        <w:t>18.340/13</w:t>
      </w:r>
      <w:r w:rsidR="009D2314" w:rsidRPr="001A652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1919B4" w:rsidP="001919B4">
      <w:pPr>
        <w:pStyle w:val="PargrafodaLista"/>
        <w:tabs>
          <w:tab w:val="left" w:pos="142"/>
        </w:tabs>
        <w:ind w:left="0"/>
        <w:jc w:val="both"/>
        <w:rPr>
          <w:rFonts w:ascii="Arial" w:hAnsi="Arial" w:cs="Arial"/>
          <w:color w:val="000000"/>
          <w:sz w:val="16"/>
          <w:szCs w:val="16"/>
        </w:rPr>
      </w:pPr>
      <w:r>
        <w:rPr>
          <w:rFonts w:ascii="Arial" w:hAnsi="Arial" w:cs="Arial"/>
          <w:color w:val="000000"/>
          <w:sz w:val="16"/>
          <w:szCs w:val="16"/>
        </w:rPr>
        <w:t xml:space="preserve">14.4. </w:t>
      </w:r>
      <w:r w:rsidR="009D2314" w:rsidRPr="001A6522">
        <w:rPr>
          <w:rFonts w:ascii="Arial" w:hAnsi="Arial" w:cs="Arial"/>
          <w:color w:val="000000"/>
          <w:sz w:val="16"/>
          <w:szCs w:val="16"/>
        </w:rPr>
        <w:t>Fazem parte integrante desta Ata, para todos os efeitos legais: o Edital de Licitação e seus anexos, bem como, o ANEXO ÚNICO desta ata</w:t>
      </w:r>
      <w:r w:rsidR="00876638" w:rsidRPr="001A6522">
        <w:rPr>
          <w:rFonts w:ascii="Arial" w:hAnsi="Arial" w:cs="Arial"/>
          <w:color w:val="000000"/>
          <w:sz w:val="16"/>
          <w:szCs w:val="16"/>
        </w:rPr>
        <w:t xml:space="preserve"> </w:t>
      </w:r>
      <w:r w:rsidR="009D2314" w:rsidRPr="001A6522">
        <w:rPr>
          <w:rFonts w:ascii="Arial" w:hAnsi="Arial" w:cs="Arial"/>
          <w:color w:val="000000"/>
          <w:sz w:val="16"/>
          <w:szCs w:val="16"/>
        </w:rPr>
        <w:t>que contém os preços registrados e respectivos detentores.</w:t>
      </w:r>
    </w:p>
    <w:p w:rsidR="00BB6A9F" w:rsidRPr="009A54D1" w:rsidRDefault="00BB6A9F" w:rsidP="001A6522">
      <w:pPr>
        <w:tabs>
          <w:tab w:val="left" w:pos="142"/>
        </w:tabs>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7767AF"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C64" w:rsidRDefault="00AC0C64">
      <w:r>
        <w:separator/>
      </w:r>
    </w:p>
  </w:endnote>
  <w:endnote w:type="continuationSeparator" w:id="0">
    <w:p w:rsidR="00AC0C64" w:rsidRDefault="00AC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C64" w:rsidRDefault="00AC0C64">
      <w:r>
        <w:separator/>
      </w:r>
    </w:p>
  </w:footnote>
  <w:footnote w:type="continuationSeparator" w:id="0">
    <w:p w:rsidR="00AC0C64" w:rsidRDefault="00AC0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38" w:rsidRDefault="0079213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15:restartNumberingAfterBreak="0">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15:restartNumberingAfterBreak="0">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8E0533"/>
    <w:multiLevelType w:val="multilevel"/>
    <w:tmpl w:val="6D90A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E34B48"/>
    <w:multiLevelType w:val="multilevel"/>
    <w:tmpl w:val="791A3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4F151C"/>
    <w:multiLevelType w:val="multilevel"/>
    <w:tmpl w:val="25BE7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8E6102"/>
    <w:multiLevelType w:val="multilevel"/>
    <w:tmpl w:val="83C4904A"/>
    <w:lvl w:ilvl="0">
      <w:start w:val="1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6" w15:restartNumberingAfterBreak="0">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0E908D6"/>
    <w:multiLevelType w:val="multilevel"/>
    <w:tmpl w:val="41502C60"/>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17C1326"/>
    <w:multiLevelType w:val="multilevel"/>
    <w:tmpl w:val="754EB904"/>
    <w:lvl w:ilvl="0">
      <w:start w:val="9"/>
      <w:numFmt w:val="decimal"/>
      <w:lvlText w:val="%1."/>
      <w:lvlJc w:val="left"/>
      <w:pPr>
        <w:ind w:left="360" w:hanging="360"/>
      </w:pPr>
      <w:rPr>
        <w:rFonts w:hint="default"/>
      </w:rPr>
    </w:lvl>
    <w:lvl w:ilvl="1">
      <w:start w:val="4"/>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260" w:hanging="72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890" w:hanging="1080"/>
      </w:pPr>
      <w:rPr>
        <w:rFonts w:hint="default"/>
      </w:rPr>
    </w:lvl>
    <w:lvl w:ilvl="7">
      <w:start w:val="1"/>
      <w:numFmt w:val="decimal"/>
      <w:lvlText w:val="%1.%2.%3.%4.%5.%6.%7.%8."/>
      <w:lvlJc w:val="left"/>
      <w:pPr>
        <w:ind w:left="2025" w:hanging="1080"/>
      </w:pPr>
      <w:rPr>
        <w:rFonts w:hint="default"/>
      </w:rPr>
    </w:lvl>
    <w:lvl w:ilvl="8">
      <w:start w:val="1"/>
      <w:numFmt w:val="decimal"/>
      <w:lvlText w:val="%1.%2.%3.%4.%5.%6.%7.%8.%9."/>
      <w:lvlJc w:val="left"/>
      <w:pPr>
        <w:ind w:left="2520" w:hanging="1440"/>
      </w:pPr>
      <w:rPr>
        <w:rFonts w:hint="default"/>
      </w:rPr>
    </w:lvl>
  </w:abstractNum>
  <w:abstractNum w:abstractNumId="19" w15:restartNumberingAfterBreak="0">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89A0BC1"/>
    <w:multiLevelType w:val="multilevel"/>
    <w:tmpl w:val="16647128"/>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7A3943"/>
    <w:multiLevelType w:val="hybridMultilevel"/>
    <w:tmpl w:val="40A20DE8"/>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9" w15:restartNumberingAfterBreak="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15:restartNumberingAfterBreak="0">
    <w:nsid w:val="72B60DBB"/>
    <w:multiLevelType w:val="multilevel"/>
    <w:tmpl w:val="BF2439BC"/>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15:restartNumberingAfterBreak="0">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4"/>
  </w:num>
  <w:num w:numId="2">
    <w:abstractNumId w:val="21"/>
  </w:num>
  <w:num w:numId="3">
    <w:abstractNumId w:val="9"/>
  </w:num>
  <w:num w:numId="4">
    <w:abstractNumId w:val="8"/>
  </w:num>
  <w:num w:numId="5">
    <w:abstractNumId w:val="20"/>
  </w:num>
  <w:num w:numId="6">
    <w:abstractNumId w:val="1"/>
  </w:num>
  <w:num w:numId="7">
    <w:abstractNumId w:val="27"/>
  </w:num>
  <w:num w:numId="8">
    <w:abstractNumId w:val="23"/>
  </w:num>
  <w:num w:numId="9">
    <w:abstractNumId w:val="32"/>
  </w:num>
  <w:num w:numId="10">
    <w:abstractNumId w:val="15"/>
  </w:num>
  <w:num w:numId="11">
    <w:abstractNumId w:val="28"/>
  </w:num>
  <w:num w:numId="12">
    <w:abstractNumId w:val="7"/>
  </w:num>
  <w:num w:numId="13">
    <w:abstractNumId w:val="2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31"/>
  </w:num>
  <w:num w:numId="17">
    <w:abstractNumId w:val="4"/>
  </w:num>
  <w:num w:numId="18">
    <w:abstractNumId w:val="14"/>
  </w:num>
  <w:num w:numId="19">
    <w:abstractNumId w:val="12"/>
  </w:num>
  <w:num w:numId="20">
    <w:abstractNumId w:val="16"/>
  </w:num>
  <w:num w:numId="21">
    <w:abstractNumId w:val="19"/>
  </w:num>
  <w:num w:numId="22">
    <w:abstractNumId w:val="22"/>
  </w:num>
  <w:num w:numId="23">
    <w:abstractNumId w:val="30"/>
  </w:num>
  <w:num w:numId="24">
    <w:abstractNumId w:val="17"/>
  </w:num>
  <w:num w:numId="25">
    <w:abstractNumId w:val="11"/>
  </w:num>
  <w:num w:numId="26">
    <w:abstractNumId w:val="5"/>
  </w:num>
  <w:num w:numId="27">
    <w:abstractNumId w:val="6"/>
  </w:num>
  <w:num w:numId="28">
    <w:abstractNumId w:val="18"/>
  </w:num>
  <w:num w:numId="29">
    <w:abstractNumId w:val="26"/>
  </w:num>
  <w:num w:numId="3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A7C"/>
    <w:rsid w:val="00122860"/>
    <w:rsid w:val="00123460"/>
    <w:rsid w:val="00124F45"/>
    <w:rsid w:val="00125132"/>
    <w:rsid w:val="001256C6"/>
    <w:rsid w:val="00126BCD"/>
    <w:rsid w:val="0013539E"/>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19B4"/>
    <w:rsid w:val="0019378A"/>
    <w:rsid w:val="00196276"/>
    <w:rsid w:val="00197337"/>
    <w:rsid w:val="001A0C25"/>
    <w:rsid w:val="001A4EC2"/>
    <w:rsid w:val="001A63B1"/>
    <w:rsid w:val="001A6522"/>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2E9E"/>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3790A"/>
    <w:rsid w:val="003425A5"/>
    <w:rsid w:val="00345C03"/>
    <w:rsid w:val="00353EAF"/>
    <w:rsid w:val="003540CB"/>
    <w:rsid w:val="00354314"/>
    <w:rsid w:val="003562C2"/>
    <w:rsid w:val="00361C2E"/>
    <w:rsid w:val="003645F7"/>
    <w:rsid w:val="003659F4"/>
    <w:rsid w:val="00366CFD"/>
    <w:rsid w:val="00370949"/>
    <w:rsid w:val="003721B4"/>
    <w:rsid w:val="003725DB"/>
    <w:rsid w:val="003751B5"/>
    <w:rsid w:val="003860D7"/>
    <w:rsid w:val="0039010C"/>
    <w:rsid w:val="00395C4B"/>
    <w:rsid w:val="003977B2"/>
    <w:rsid w:val="00397D1E"/>
    <w:rsid w:val="003A0AAB"/>
    <w:rsid w:val="003A2E4C"/>
    <w:rsid w:val="003A40B9"/>
    <w:rsid w:val="003A4DB9"/>
    <w:rsid w:val="003B4751"/>
    <w:rsid w:val="003B4B40"/>
    <w:rsid w:val="003B4FB5"/>
    <w:rsid w:val="003B608D"/>
    <w:rsid w:val="003B68BB"/>
    <w:rsid w:val="003C3A9C"/>
    <w:rsid w:val="003C7ECE"/>
    <w:rsid w:val="003D2D98"/>
    <w:rsid w:val="003D6E59"/>
    <w:rsid w:val="003E14FB"/>
    <w:rsid w:val="003E2102"/>
    <w:rsid w:val="003F75F4"/>
    <w:rsid w:val="003F77C8"/>
    <w:rsid w:val="0040224D"/>
    <w:rsid w:val="004042D9"/>
    <w:rsid w:val="004055A9"/>
    <w:rsid w:val="00406A74"/>
    <w:rsid w:val="0040702C"/>
    <w:rsid w:val="00413A99"/>
    <w:rsid w:val="00416924"/>
    <w:rsid w:val="00416B6D"/>
    <w:rsid w:val="00416C3A"/>
    <w:rsid w:val="00420459"/>
    <w:rsid w:val="0042181F"/>
    <w:rsid w:val="00422E3B"/>
    <w:rsid w:val="0042341E"/>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1DA5"/>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787"/>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03CDE"/>
    <w:rsid w:val="0072067D"/>
    <w:rsid w:val="007305D5"/>
    <w:rsid w:val="00732BF1"/>
    <w:rsid w:val="00735AD9"/>
    <w:rsid w:val="00735DF8"/>
    <w:rsid w:val="00741E40"/>
    <w:rsid w:val="00745C2D"/>
    <w:rsid w:val="007464BF"/>
    <w:rsid w:val="00750262"/>
    <w:rsid w:val="0075037E"/>
    <w:rsid w:val="007504F7"/>
    <w:rsid w:val="00752F71"/>
    <w:rsid w:val="00754F90"/>
    <w:rsid w:val="00756383"/>
    <w:rsid w:val="007567A1"/>
    <w:rsid w:val="00757C81"/>
    <w:rsid w:val="007602B8"/>
    <w:rsid w:val="007621A6"/>
    <w:rsid w:val="00762BB9"/>
    <w:rsid w:val="00765955"/>
    <w:rsid w:val="00772640"/>
    <w:rsid w:val="00772B81"/>
    <w:rsid w:val="00774675"/>
    <w:rsid w:val="007767AF"/>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05323"/>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029A"/>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5829"/>
    <w:rsid w:val="008F73CB"/>
    <w:rsid w:val="0090261A"/>
    <w:rsid w:val="00903614"/>
    <w:rsid w:val="00903F42"/>
    <w:rsid w:val="00905D6A"/>
    <w:rsid w:val="009074F6"/>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A1A"/>
    <w:rsid w:val="00977B39"/>
    <w:rsid w:val="0098097E"/>
    <w:rsid w:val="00987BBD"/>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C89"/>
    <w:rsid w:val="00A03750"/>
    <w:rsid w:val="00A03BE6"/>
    <w:rsid w:val="00A0491E"/>
    <w:rsid w:val="00A14D66"/>
    <w:rsid w:val="00A162C1"/>
    <w:rsid w:val="00A16F8B"/>
    <w:rsid w:val="00A172C9"/>
    <w:rsid w:val="00A212A5"/>
    <w:rsid w:val="00A30C5B"/>
    <w:rsid w:val="00A30C71"/>
    <w:rsid w:val="00A312D5"/>
    <w:rsid w:val="00A323F8"/>
    <w:rsid w:val="00A342CE"/>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0C64"/>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2D1F"/>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4DAB"/>
    <w:rsid w:val="00C45B4A"/>
    <w:rsid w:val="00C50BF7"/>
    <w:rsid w:val="00C52689"/>
    <w:rsid w:val="00C52B00"/>
    <w:rsid w:val="00C531AF"/>
    <w:rsid w:val="00C53CAF"/>
    <w:rsid w:val="00C55C34"/>
    <w:rsid w:val="00C57BA3"/>
    <w:rsid w:val="00C60FBD"/>
    <w:rsid w:val="00C62207"/>
    <w:rsid w:val="00C64F41"/>
    <w:rsid w:val="00C66F1C"/>
    <w:rsid w:val="00C70EAB"/>
    <w:rsid w:val="00C71E07"/>
    <w:rsid w:val="00C722CC"/>
    <w:rsid w:val="00C72D84"/>
    <w:rsid w:val="00C80482"/>
    <w:rsid w:val="00C81030"/>
    <w:rsid w:val="00C82C4D"/>
    <w:rsid w:val="00C82EC0"/>
    <w:rsid w:val="00C840A8"/>
    <w:rsid w:val="00C84721"/>
    <w:rsid w:val="00C8738C"/>
    <w:rsid w:val="00C90ABF"/>
    <w:rsid w:val="00C94EB6"/>
    <w:rsid w:val="00C978BF"/>
    <w:rsid w:val="00C97ABC"/>
    <w:rsid w:val="00CA10B3"/>
    <w:rsid w:val="00CA6FEC"/>
    <w:rsid w:val="00CB0368"/>
    <w:rsid w:val="00CB03EB"/>
    <w:rsid w:val="00CB25B6"/>
    <w:rsid w:val="00CB29E7"/>
    <w:rsid w:val="00CC63C7"/>
    <w:rsid w:val="00CC741C"/>
    <w:rsid w:val="00CC7D29"/>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2CE8"/>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44D1"/>
    <w:rsid w:val="00E40F89"/>
    <w:rsid w:val="00E4549A"/>
    <w:rsid w:val="00E464A7"/>
    <w:rsid w:val="00E522A9"/>
    <w:rsid w:val="00E542CE"/>
    <w:rsid w:val="00E55E7F"/>
    <w:rsid w:val="00E6307E"/>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D76BF"/>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EE84E8-59D9-4A11-9140-7ECA09E8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C44DAB"/>
    <w:pPr>
      <w:spacing w:before="100" w:beforeAutospacing="1" w:after="100" w:afterAutospacing="1"/>
    </w:pPr>
    <w:rPr>
      <w:sz w:val="24"/>
      <w:szCs w:val="24"/>
    </w:rPr>
  </w:style>
  <w:style w:type="character" w:styleId="nfase">
    <w:name w:val="Emphasis"/>
    <w:basedOn w:val="Fontepargpadro"/>
    <w:uiPriority w:val="20"/>
    <w:qFormat/>
    <w:rsid w:val="00C44DAB"/>
    <w:rPr>
      <w:i/>
      <w:iCs/>
    </w:rPr>
  </w:style>
  <w:style w:type="paragraph" w:customStyle="1" w:styleId="tabelatextocentralizado">
    <w:name w:val="tabela_texto_centralizado"/>
    <w:basedOn w:val="Normal"/>
    <w:rsid w:val="00C44DAB"/>
    <w:pPr>
      <w:spacing w:before="100" w:beforeAutospacing="1" w:after="100" w:afterAutospacing="1"/>
    </w:pPr>
    <w:rPr>
      <w:sz w:val="24"/>
      <w:szCs w:val="24"/>
    </w:rPr>
  </w:style>
  <w:style w:type="paragraph" w:customStyle="1" w:styleId="tabelatextoalinhadoesquerda">
    <w:name w:val="tabela_texto_alinhado_esquerda"/>
    <w:basedOn w:val="Normal"/>
    <w:rsid w:val="00C44DA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227184870">
      <w:bodyDiv w:val="1"/>
      <w:marLeft w:val="0"/>
      <w:marRight w:val="0"/>
      <w:marTop w:val="0"/>
      <w:marBottom w:val="0"/>
      <w:divBdr>
        <w:top w:val="none" w:sz="0" w:space="0" w:color="auto"/>
        <w:left w:val="none" w:sz="0" w:space="0" w:color="auto"/>
        <w:bottom w:val="none" w:sz="0" w:space="0" w:color="auto"/>
        <w:right w:val="none" w:sz="0" w:space="0" w:color="auto"/>
      </w:divBdr>
    </w:div>
    <w:div w:id="131337135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5C621-4A85-45FB-843B-9BB5430CD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3649</Words>
  <Characters>21200</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Francisca das Chagas Brasil</cp:lastModifiedBy>
  <cp:revision>13</cp:revision>
  <cp:lastPrinted>2019-08-01T12:49:00Z</cp:lastPrinted>
  <dcterms:created xsi:type="dcterms:W3CDTF">2019-07-31T14:51:00Z</dcterms:created>
  <dcterms:modified xsi:type="dcterms:W3CDTF">2019-08-01T17:33:00Z</dcterms:modified>
</cp:coreProperties>
</file>