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C978BF">
        <w:rPr>
          <w:rFonts w:ascii="Arial" w:hAnsi="Arial" w:cs="Arial"/>
          <w:b/>
          <w:sz w:val="16"/>
          <w:szCs w:val="16"/>
        </w:rPr>
        <w:t>1</w:t>
      </w:r>
      <w:r w:rsidR="00ED76BF">
        <w:rPr>
          <w:rFonts w:ascii="Arial" w:hAnsi="Arial" w:cs="Arial"/>
          <w:b/>
          <w:sz w:val="16"/>
          <w:szCs w:val="16"/>
        </w:rPr>
        <w:t>10</w:t>
      </w:r>
      <w:r w:rsidR="00CF6980">
        <w:rPr>
          <w:rFonts w:ascii="Arial" w:hAnsi="Arial" w:cs="Arial"/>
          <w:b/>
          <w:sz w:val="16"/>
          <w:szCs w:val="16"/>
        </w:rPr>
        <w:t>/</w:t>
      </w:r>
      <w:r w:rsidR="00300900">
        <w:rPr>
          <w:rFonts w:ascii="Arial" w:hAnsi="Arial" w:cs="Arial"/>
          <w:b/>
          <w:sz w:val="16"/>
          <w:szCs w:val="16"/>
        </w:rPr>
        <w:t>201</w:t>
      </w:r>
      <w:r w:rsidR="00120A7C">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ED76BF">
        <w:rPr>
          <w:rFonts w:ascii="Arial" w:hAnsi="Arial" w:cs="Arial"/>
          <w:b/>
          <w:bCs/>
          <w:sz w:val="16"/>
          <w:szCs w:val="16"/>
        </w:rPr>
        <w:t>115</w:t>
      </w:r>
      <w:r w:rsidR="00C80482">
        <w:rPr>
          <w:rFonts w:ascii="Arial" w:hAnsi="Arial" w:cs="Arial"/>
          <w:b/>
          <w:bCs/>
          <w:sz w:val="16"/>
          <w:szCs w:val="16"/>
        </w:rPr>
        <w:t>/201</w:t>
      </w:r>
      <w:r w:rsidR="00ED76BF">
        <w:rPr>
          <w:rFonts w:ascii="Arial" w:hAnsi="Arial" w:cs="Arial"/>
          <w:b/>
          <w:bCs/>
          <w:sz w:val="16"/>
          <w:szCs w:val="16"/>
        </w:rPr>
        <w:t>9</w:t>
      </w:r>
    </w:p>
    <w:p w:rsidR="00120A7C" w:rsidRPr="00ED76BF" w:rsidRDefault="009D2314" w:rsidP="00120A7C">
      <w:pPr>
        <w:jc w:val="both"/>
        <w:rPr>
          <w:rFonts w:ascii="Arial" w:hAnsi="Arial" w:cs="Arial"/>
          <w:b/>
          <w:bCs/>
          <w:sz w:val="16"/>
          <w:szCs w:val="16"/>
        </w:rPr>
      </w:pPr>
      <w:r w:rsidRPr="00120A7C">
        <w:rPr>
          <w:rFonts w:ascii="Arial" w:hAnsi="Arial" w:cs="Arial"/>
          <w:b/>
          <w:bCs/>
          <w:sz w:val="16"/>
          <w:szCs w:val="16"/>
        </w:rPr>
        <w:t xml:space="preserve">PROCESSO: </w:t>
      </w:r>
      <w:r w:rsidR="00ED76BF" w:rsidRPr="00ED76BF">
        <w:rPr>
          <w:rFonts w:ascii="Arial" w:hAnsi="Arial" w:cs="Arial"/>
          <w:b/>
          <w:bCs/>
          <w:sz w:val="16"/>
          <w:szCs w:val="16"/>
        </w:rPr>
        <w:t>0043.341898/2018-12</w:t>
      </w:r>
    </w:p>
    <w:p w:rsidR="00ED76BF" w:rsidRPr="00587C0E" w:rsidRDefault="00ED76BF" w:rsidP="00120A7C">
      <w:pPr>
        <w:jc w:val="both"/>
        <w:rPr>
          <w:rFonts w:ascii="Arial" w:hAnsi="Arial" w:cs="Arial"/>
          <w:b/>
          <w:sz w:val="16"/>
          <w:szCs w:val="16"/>
        </w:rPr>
      </w:pPr>
    </w:p>
    <w:p w:rsidR="009D2314" w:rsidRPr="00E6307E" w:rsidRDefault="002E300A" w:rsidP="00DF042C">
      <w:pPr>
        <w:jc w:val="both"/>
        <w:rPr>
          <w:rFonts w:ascii="Arial" w:hAnsi="Arial" w:cs="Arial"/>
          <w:color w:val="000000" w:themeColor="text1"/>
          <w:sz w:val="16"/>
          <w:szCs w:val="16"/>
        </w:rPr>
      </w:pPr>
      <w:r w:rsidRPr="00E6307E">
        <w:rPr>
          <w:rFonts w:ascii="Arial" w:hAnsi="Arial" w:cs="Arial"/>
          <w:sz w:val="16"/>
          <w:szCs w:val="16"/>
        </w:rPr>
        <w:t xml:space="preserve">Pelo presente instrumento, o </w:t>
      </w:r>
      <w:r w:rsidR="00190648" w:rsidRPr="00E6307E">
        <w:rPr>
          <w:rFonts w:ascii="Arial" w:hAnsi="Arial" w:cs="Arial"/>
          <w:b/>
          <w:sz w:val="16"/>
          <w:szCs w:val="16"/>
        </w:rPr>
        <w:t>ESTADO DE RONDÔNIA</w:t>
      </w:r>
      <w:r w:rsidRPr="00E6307E">
        <w:rPr>
          <w:rFonts w:ascii="Arial" w:hAnsi="Arial" w:cs="Arial"/>
          <w:sz w:val="16"/>
          <w:szCs w:val="16"/>
        </w:rPr>
        <w:t xml:space="preserve">, através da SUPERINTENDÊNCIA ESTADUAL DE LICITAÇÕES – SUPEL </w:t>
      </w:r>
      <w:r w:rsidRPr="00E6307E">
        <w:rPr>
          <w:rFonts w:ascii="Arial" w:hAnsi="Arial" w:cs="Arial"/>
          <w:color w:val="000000"/>
          <w:sz w:val="16"/>
          <w:szCs w:val="16"/>
        </w:rPr>
        <w:t xml:space="preserve">situada à </w:t>
      </w:r>
      <w:r w:rsidRPr="00E6307E">
        <w:rPr>
          <w:rFonts w:ascii="Arial" w:hAnsi="Arial" w:cs="Arial"/>
          <w:sz w:val="16"/>
          <w:szCs w:val="16"/>
        </w:rPr>
        <w:t>AV. FARQUAR N° 2986 COMPLEXO RIO MADEIRA EDIFÍCIO</w:t>
      </w:r>
      <w:r w:rsidR="00624815" w:rsidRPr="00E6307E">
        <w:rPr>
          <w:rFonts w:ascii="Arial" w:hAnsi="Arial" w:cs="Arial"/>
          <w:sz w:val="16"/>
          <w:szCs w:val="16"/>
        </w:rPr>
        <w:t xml:space="preserve">, </w:t>
      </w:r>
      <w:r w:rsidRPr="00E6307E">
        <w:rPr>
          <w:rFonts w:ascii="Arial" w:hAnsi="Arial" w:cs="Arial"/>
          <w:sz w:val="16"/>
          <w:szCs w:val="16"/>
        </w:rPr>
        <w:t xml:space="preserve">RIO </w:t>
      </w:r>
      <w:r w:rsidR="00DE2D9B" w:rsidRPr="00E6307E">
        <w:rPr>
          <w:rFonts w:ascii="Arial" w:hAnsi="Arial" w:cs="Arial"/>
          <w:sz w:val="16"/>
          <w:szCs w:val="16"/>
        </w:rPr>
        <w:t>PACAÁS NOVOS 2</w:t>
      </w:r>
      <w:r w:rsidRPr="00E6307E">
        <w:rPr>
          <w:rFonts w:ascii="Arial" w:hAnsi="Arial" w:cs="Arial"/>
          <w:sz w:val="16"/>
          <w:szCs w:val="16"/>
        </w:rPr>
        <w:t>º ANDAR – BAIRRO: PEDRINHAS</w:t>
      </w:r>
      <w:r w:rsidRPr="00E6307E">
        <w:rPr>
          <w:rFonts w:ascii="Arial" w:hAnsi="Arial" w:cs="Arial"/>
          <w:color w:val="000000"/>
          <w:sz w:val="16"/>
          <w:szCs w:val="16"/>
        </w:rPr>
        <w:t xml:space="preserve">, neste ato representado pelo </w:t>
      </w:r>
      <w:r w:rsidRPr="00E6307E">
        <w:rPr>
          <w:rFonts w:ascii="Arial" w:hAnsi="Arial" w:cs="Arial"/>
          <w:b/>
          <w:bCs/>
          <w:color w:val="000000"/>
          <w:sz w:val="16"/>
          <w:szCs w:val="16"/>
        </w:rPr>
        <w:t>Superintendente da SUPEL</w:t>
      </w:r>
      <w:r w:rsidRPr="00E6307E">
        <w:rPr>
          <w:rFonts w:ascii="Arial" w:hAnsi="Arial" w:cs="Arial"/>
          <w:color w:val="000000"/>
          <w:sz w:val="16"/>
          <w:szCs w:val="16"/>
        </w:rPr>
        <w:t>, Senhor Márcio Rogério Gabriel e a(s) empresa(s) qualificada(s) no</w:t>
      </w:r>
      <w:r w:rsidR="00190648" w:rsidRPr="00E6307E">
        <w:rPr>
          <w:rFonts w:ascii="Arial" w:hAnsi="Arial" w:cs="Arial"/>
          <w:color w:val="000000"/>
          <w:sz w:val="16"/>
          <w:szCs w:val="16"/>
        </w:rPr>
        <w:t xml:space="preserve"> Anexo Único desta Ata, resolvem</w:t>
      </w:r>
      <w:r w:rsidRPr="00E6307E">
        <w:rPr>
          <w:rFonts w:ascii="Arial" w:hAnsi="Arial" w:cs="Arial"/>
          <w:color w:val="000000"/>
          <w:sz w:val="16"/>
          <w:szCs w:val="16"/>
        </w:rPr>
        <w:t xml:space="preserve"> </w:t>
      </w:r>
      <w:r w:rsidRPr="00E6307E">
        <w:rPr>
          <w:rFonts w:ascii="Arial" w:hAnsi="Arial" w:cs="Arial"/>
          <w:b/>
          <w:bCs/>
          <w:color w:val="000000"/>
          <w:sz w:val="16"/>
          <w:szCs w:val="16"/>
        </w:rPr>
        <w:t xml:space="preserve">REGISTRAR O </w:t>
      </w:r>
      <w:r w:rsidRPr="00E6307E">
        <w:rPr>
          <w:rFonts w:ascii="Arial" w:hAnsi="Arial" w:cs="Arial"/>
          <w:b/>
          <w:color w:val="000000"/>
          <w:sz w:val="16"/>
          <w:szCs w:val="16"/>
        </w:rPr>
        <w:t>PREÇ</w:t>
      </w:r>
      <w:r w:rsidR="00F17DD3" w:rsidRPr="00E6307E">
        <w:rPr>
          <w:rFonts w:ascii="Arial" w:hAnsi="Arial" w:cs="Arial"/>
          <w:b/>
          <w:color w:val="000000"/>
          <w:sz w:val="16"/>
          <w:szCs w:val="16"/>
        </w:rPr>
        <w:t>O</w:t>
      </w:r>
      <w:r w:rsidR="002536E6" w:rsidRPr="00E6307E">
        <w:rPr>
          <w:rFonts w:ascii="Arial" w:hAnsi="Arial" w:cs="Arial"/>
          <w:color w:val="000000"/>
          <w:sz w:val="16"/>
          <w:szCs w:val="16"/>
        </w:rPr>
        <w:t xml:space="preserve"> </w:t>
      </w:r>
      <w:r w:rsidR="00120A7C" w:rsidRPr="00E6307E">
        <w:rPr>
          <w:rFonts w:ascii="Arial" w:hAnsi="Arial" w:cs="Arial"/>
          <w:sz w:val="16"/>
          <w:szCs w:val="16"/>
        </w:rPr>
        <w:t xml:space="preserve">para Futura e Eventual Aquisição de material de construção civil (material </w:t>
      </w:r>
      <w:r w:rsidR="00ED76BF">
        <w:rPr>
          <w:rFonts w:ascii="Arial" w:hAnsi="Arial" w:cs="Arial"/>
          <w:sz w:val="16"/>
          <w:szCs w:val="16"/>
        </w:rPr>
        <w:t>de pintura</w:t>
      </w:r>
      <w:r w:rsidR="00120A7C" w:rsidRPr="00E6307E">
        <w:rPr>
          <w:rFonts w:ascii="Arial" w:hAnsi="Arial" w:cs="Arial"/>
          <w:sz w:val="16"/>
          <w:szCs w:val="16"/>
        </w:rPr>
        <w:t>) constantes na tabela SINAPI, para atender aos órgãos da Administração Direta e Indireta do Governo do Estado de Rondônia</w:t>
      </w:r>
      <w:r w:rsidR="00C308CC" w:rsidRPr="00E6307E">
        <w:rPr>
          <w:rFonts w:ascii="Arial" w:hAnsi="Arial" w:cs="Arial"/>
          <w:color w:val="000000"/>
          <w:sz w:val="16"/>
          <w:szCs w:val="16"/>
        </w:rPr>
        <w:t>,</w:t>
      </w:r>
      <w:r w:rsidR="004042D9" w:rsidRPr="00E6307E">
        <w:rPr>
          <w:rFonts w:ascii="Arial" w:hAnsi="Arial" w:cs="Arial"/>
          <w:color w:val="000000"/>
          <w:sz w:val="16"/>
          <w:szCs w:val="16"/>
        </w:rPr>
        <w:t xml:space="preserve"> a pedido desta SUPEL</w:t>
      </w:r>
      <w:r w:rsidR="00A212A5" w:rsidRPr="00E6307E">
        <w:rPr>
          <w:rFonts w:ascii="Arial" w:hAnsi="Arial" w:cs="Arial"/>
          <w:color w:val="000000"/>
          <w:sz w:val="16"/>
          <w:szCs w:val="16"/>
        </w:rPr>
        <w:t xml:space="preserve"> para o período de 12 meses, </w:t>
      </w:r>
      <w:r w:rsidR="00D4453E" w:rsidRPr="00E6307E">
        <w:rPr>
          <w:rFonts w:ascii="Arial" w:hAnsi="Arial" w:cs="Arial"/>
          <w:color w:val="000000"/>
          <w:sz w:val="16"/>
          <w:szCs w:val="16"/>
        </w:rPr>
        <w:t>conforme Anexo Único desta ata, atendendo as condições previstas no instrumento convocatório e as constantes nesta Ata de Registro de Preços,</w:t>
      </w:r>
      <w:r w:rsidRPr="00E6307E">
        <w:rPr>
          <w:rFonts w:ascii="Arial" w:hAnsi="Arial" w:cs="Arial"/>
          <w:color w:val="000000" w:themeColor="text1"/>
          <w:sz w:val="16"/>
          <w:szCs w:val="16"/>
        </w:rPr>
        <w:t xml:space="preserve"> sujeitando-se as partes às normas constantes da Lei nº. 8.666/93 e suas alterações, Decreto Estadual nº 1</w:t>
      </w:r>
      <w:r w:rsidR="0096128C" w:rsidRPr="00E6307E">
        <w:rPr>
          <w:rFonts w:ascii="Arial" w:hAnsi="Arial" w:cs="Arial"/>
          <w:color w:val="000000" w:themeColor="text1"/>
          <w:sz w:val="16"/>
          <w:szCs w:val="16"/>
        </w:rPr>
        <w:t>8.340/13</w:t>
      </w:r>
      <w:r w:rsidRPr="00E6307E">
        <w:rPr>
          <w:rFonts w:ascii="Arial" w:hAnsi="Arial" w:cs="Arial"/>
          <w:color w:val="000000" w:themeColor="text1"/>
          <w:sz w:val="16"/>
          <w:szCs w:val="16"/>
        </w:rPr>
        <w:t xml:space="preserve"> e suas alterações e em conformidade com as disposições a seguir.</w:t>
      </w:r>
    </w:p>
    <w:p w:rsidR="009D2314" w:rsidRPr="00E6307E" w:rsidRDefault="009D2314" w:rsidP="008A7686">
      <w:pPr>
        <w:rPr>
          <w:rFonts w:ascii="Arial" w:hAnsi="Arial" w:cs="Arial"/>
          <w:color w:val="000000" w:themeColor="text1"/>
          <w:sz w:val="16"/>
          <w:szCs w:val="16"/>
        </w:rPr>
      </w:pPr>
    </w:p>
    <w:p w:rsidR="009D2314" w:rsidRPr="00E6307E" w:rsidRDefault="009D2314" w:rsidP="009D2314">
      <w:pPr>
        <w:jc w:val="both"/>
        <w:rPr>
          <w:rFonts w:ascii="Arial" w:hAnsi="Arial" w:cs="Arial"/>
          <w:b/>
          <w:color w:val="000000" w:themeColor="text1"/>
          <w:sz w:val="16"/>
          <w:szCs w:val="16"/>
        </w:rPr>
      </w:pPr>
      <w:r w:rsidRPr="00E6307E">
        <w:rPr>
          <w:rFonts w:ascii="Arial" w:hAnsi="Arial" w:cs="Arial"/>
          <w:b/>
          <w:bCs/>
          <w:color w:val="000000" w:themeColor="text1"/>
          <w:sz w:val="16"/>
          <w:szCs w:val="16"/>
        </w:rPr>
        <w:t>1. DO OBJETO</w:t>
      </w:r>
    </w:p>
    <w:p w:rsidR="009D2314" w:rsidRPr="00E6307E" w:rsidRDefault="009D2314" w:rsidP="009D2314">
      <w:pPr>
        <w:jc w:val="both"/>
        <w:rPr>
          <w:rFonts w:ascii="Arial" w:hAnsi="Arial" w:cs="Arial"/>
          <w:color w:val="000000" w:themeColor="text1"/>
          <w:sz w:val="16"/>
          <w:szCs w:val="16"/>
        </w:rPr>
      </w:pPr>
    </w:p>
    <w:p w:rsidR="00C308CC" w:rsidRPr="00E6307E" w:rsidRDefault="002E300A" w:rsidP="008C7613">
      <w:pPr>
        <w:jc w:val="both"/>
        <w:rPr>
          <w:rFonts w:ascii="Arial" w:hAnsi="Arial" w:cs="Arial"/>
          <w:sz w:val="16"/>
          <w:szCs w:val="16"/>
        </w:rPr>
      </w:pPr>
      <w:r w:rsidRPr="00E6307E">
        <w:rPr>
          <w:rFonts w:ascii="Arial" w:hAnsi="Arial" w:cs="Arial"/>
          <w:b/>
          <w:sz w:val="16"/>
          <w:szCs w:val="16"/>
        </w:rPr>
        <w:t>REGISTRAR O PREÇO</w:t>
      </w:r>
      <w:r w:rsidR="00524202" w:rsidRPr="00E6307E">
        <w:rPr>
          <w:rFonts w:ascii="Arial" w:hAnsi="Arial" w:cs="Arial"/>
          <w:sz w:val="16"/>
          <w:szCs w:val="16"/>
        </w:rPr>
        <w:t xml:space="preserve"> </w:t>
      </w:r>
      <w:r w:rsidR="00E6307E" w:rsidRPr="00E6307E">
        <w:rPr>
          <w:rFonts w:ascii="Arial" w:hAnsi="Arial" w:cs="Arial"/>
          <w:sz w:val="16"/>
          <w:szCs w:val="16"/>
        </w:rPr>
        <w:t xml:space="preserve">para Futura e Eventual Aquisição de material de construção civil (material </w:t>
      </w:r>
      <w:r w:rsidR="00ED76BF">
        <w:rPr>
          <w:rFonts w:ascii="Arial" w:hAnsi="Arial" w:cs="Arial"/>
          <w:sz w:val="16"/>
          <w:szCs w:val="16"/>
        </w:rPr>
        <w:t>de pintura</w:t>
      </w:r>
      <w:bookmarkStart w:id="1" w:name="_GoBack"/>
      <w:bookmarkEnd w:id="1"/>
      <w:r w:rsidR="00E6307E" w:rsidRPr="00E6307E">
        <w:rPr>
          <w:rFonts w:ascii="Arial" w:hAnsi="Arial" w:cs="Arial"/>
          <w:sz w:val="16"/>
          <w:szCs w:val="16"/>
        </w:rPr>
        <w:t>) constantes na tabela SINAPI, para atender aos órgãos da Administração Direta e Indireta do Governo do Estado de Rondônia</w:t>
      </w:r>
      <w:r w:rsidR="00880359" w:rsidRPr="00E6307E">
        <w:rPr>
          <w:rFonts w:ascii="Arial" w:hAnsi="Arial" w:cs="Arial"/>
          <w:color w:val="000000"/>
          <w:sz w:val="16"/>
          <w:szCs w:val="16"/>
        </w:rPr>
        <w:t>, a pedido desta SUPEL para o período de 12 meses</w:t>
      </w:r>
      <w:r w:rsidR="009259F4" w:rsidRPr="00E6307E">
        <w:rPr>
          <w:rFonts w:ascii="Arial" w:hAnsi="Arial" w:cs="Arial"/>
          <w:sz w:val="16"/>
          <w:szCs w:val="16"/>
        </w:rPr>
        <w:t>.</w:t>
      </w:r>
    </w:p>
    <w:p w:rsidR="009259F4" w:rsidRPr="00E6307E" w:rsidRDefault="009259F4"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w:t>
      </w:r>
      <w:r w:rsidR="00024880">
        <w:rPr>
          <w:sz w:val="16"/>
          <w:szCs w:val="16"/>
        </w:rPr>
        <w:t xml:space="preserve"> </w:t>
      </w:r>
      <w:r w:rsidRPr="009A54D1">
        <w:rPr>
          <w:sz w:val="16"/>
          <w:szCs w:val="16"/>
        </w:rPr>
        <w:t xml:space="preserve">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D961FE">
        <w:rPr>
          <w:bCs/>
          <w:sz w:val="16"/>
          <w:szCs w:val="16"/>
        </w:rPr>
        <w:t>4.1</w:t>
      </w:r>
      <w:r w:rsidRPr="009A54D1">
        <w:rPr>
          <w:sz w:val="16"/>
          <w:szCs w:val="16"/>
        </w:rPr>
        <w:t xml:space="preserve">. O </w:t>
      </w:r>
      <w:r w:rsidR="00792138">
        <w:rPr>
          <w:sz w:val="16"/>
          <w:szCs w:val="16"/>
        </w:rPr>
        <w:t>percentual de desconto</w:t>
      </w:r>
      <w:r w:rsidRPr="009A54D1">
        <w:rPr>
          <w:sz w:val="16"/>
          <w:szCs w:val="16"/>
        </w:rPr>
        <w:t>, a quantidade, o fornecedor e a especificação do item registrado nesta Ata, encontram-se indicados no Anexo</w:t>
      </w:r>
      <w:r w:rsidR="00024880">
        <w:rPr>
          <w:sz w:val="16"/>
          <w:szCs w:val="16"/>
        </w:rPr>
        <w:t xml:space="preserve"> ÚNICO </w:t>
      </w:r>
      <w:r w:rsidRPr="009A54D1">
        <w:rPr>
          <w:sz w:val="16"/>
          <w:szCs w:val="16"/>
        </w:rPr>
        <w:t xml:space="preserve">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B04DB" w:rsidRPr="00137FCC" w:rsidRDefault="009D2314" w:rsidP="00137FCC">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Default="006B04DB" w:rsidP="00880359">
      <w:pPr>
        <w:pStyle w:val="PargrafodaLista"/>
        <w:ind w:left="0" w:firstLine="360"/>
        <w:jc w:val="both"/>
        <w:rPr>
          <w:rFonts w:ascii="Arial" w:hAnsi="Arial" w:cs="Arial"/>
          <w:sz w:val="16"/>
          <w:szCs w:val="16"/>
        </w:rPr>
      </w:pPr>
    </w:p>
    <w:p w:rsidR="002536E6" w:rsidRPr="006B04DB" w:rsidRDefault="002536E6" w:rsidP="006B04DB">
      <w:pPr>
        <w:pStyle w:val="PargrafodaLista"/>
        <w:ind w:left="360"/>
        <w:jc w:val="both"/>
        <w:rPr>
          <w:rFonts w:ascii="Arial" w:hAnsi="Arial" w:cs="Arial"/>
          <w:sz w:val="16"/>
          <w:szCs w:val="16"/>
        </w:rPr>
      </w:pPr>
    </w:p>
    <w:p w:rsidR="002536E6" w:rsidRPr="002536E6" w:rsidRDefault="008668C5" w:rsidP="002536E6">
      <w:pPr>
        <w:pStyle w:val="PargrafodaLista"/>
        <w:numPr>
          <w:ilvl w:val="0"/>
          <w:numId w:val="1"/>
        </w:numPr>
        <w:spacing w:line="360" w:lineRule="auto"/>
        <w:jc w:val="both"/>
        <w:rPr>
          <w:rFonts w:ascii="Arial" w:hAnsi="Arial" w:cs="Arial"/>
          <w:b/>
          <w:bCs/>
          <w:sz w:val="16"/>
          <w:szCs w:val="16"/>
        </w:rPr>
      </w:pPr>
      <w:r w:rsidRPr="002536E6">
        <w:rPr>
          <w:rFonts w:ascii="Arial" w:hAnsi="Arial" w:cs="Arial"/>
          <w:b/>
          <w:bCs/>
          <w:sz w:val="16"/>
          <w:szCs w:val="16"/>
        </w:rPr>
        <w:t xml:space="preserve">DO PRAZO E LOCAL DE </w:t>
      </w:r>
      <w:r w:rsidR="00CF6980" w:rsidRPr="002536E6">
        <w:rPr>
          <w:rFonts w:ascii="Arial" w:hAnsi="Arial" w:cs="Arial"/>
          <w:b/>
          <w:bCs/>
          <w:sz w:val="16"/>
          <w:szCs w:val="16"/>
        </w:rPr>
        <w:t>ENTREGA</w:t>
      </w:r>
      <w:r w:rsidR="002536E6" w:rsidRPr="002536E6">
        <w:rPr>
          <w:rFonts w:ascii="Arial" w:hAnsi="Arial" w:cs="Arial"/>
          <w:b/>
          <w:bCs/>
          <w:sz w:val="16"/>
          <w:szCs w:val="16"/>
        </w:rPr>
        <w:t>:</w:t>
      </w:r>
    </w:p>
    <w:p w:rsidR="006B04DB" w:rsidRPr="002536E6" w:rsidRDefault="006B04DB" w:rsidP="00137FCC">
      <w:pPr>
        <w:spacing w:line="360" w:lineRule="auto"/>
        <w:jc w:val="both"/>
        <w:rPr>
          <w:rFonts w:ascii="Arial" w:hAnsi="Arial" w:cs="Arial"/>
          <w:sz w:val="16"/>
          <w:szCs w:val="16"/>
        </w:rPr>
      </w:pPr>
      <w:r w:rsidRPr="002536E6">
        <w:rPr>
          <w:rFonts w:ascii="Arial" w:hAnsi="Arial" w:cs="Arial"/>
          <w:sz w:val="16"/>
          <w:szCs w:val="16"/>
        </w:rPr>
        <w:t>6.1. No recebimento e aceitação de qualquer item, objeto desta Ata de Registro de Preços, serão observadas as especificações contidas no instrumento convocatório.  </w:t>
      </w:r>
    </w:p>
    <w:p w:rsidR="006B04DB" w:rsidRDefault="006B04DB" w:rsidP="00880359">
      <w:pPr>
        <w:pStyle w:val="Corpodetexto3"/>
        <w:numPr>
          <w:ilvl w:val="1"/>
          <w:numId w:val="2"/>
        </w:numPr>
        <w:tabs>
          <w:tab w:val="clear" w:pos="360"/>
          <w:tab w:val="num" w:pos="0"/>
          <w:tab w:val="left" w:pos="426"/>
        </w:tabs>
        <w:ind w:left="0" w:right="47" w:firstLine="0"/>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873"/>
        <w:gridCol w:w="70"/>
      </w:tblGrid>
      <w:tr w:rsidR="006B04DB" w:rsidRPr="002536E6" w:rsidTr="002536E6">
        <w:trPr>
          <w:gridAfter w:val="1"/>
          <w:wAfter w:w="32" w:type="pct"/>
          <w:trHeight w:val="439"/>
        </w:trPr>
        <w:tc>
          <w:tcPr>
            <w:tcW w:w="4968" w:type="pct"/>
            <w:tcBorders>
              <w:top w:val="nil"/>
              <w:left w:val="nil"/>
              <w:bottom w:val="nil"/>
              <w:right w:val="nil"/>
            </w:tcBorders>
          </w:tcPr>
          <w:p w:rsidR="002536E6" w:rsidRDefault="00CF6980" w:rsidP="00880359">
            <w:pPr>
              <w:pStyle w:val="Corpodetexto3"/>
              <w:numPr>
                <w:ilvl w:val="1"/>
                <w:numId w:val="2"/>
              </w:numPr>
              <w:tabs>
                <w:tab w:val="clear" w:pos="360"/>
                <w:tab w:val="num" w:pos="142"/>
                <w:tab w:val="left" w:pos="426"/>
              </w:tabs>
              <w:ind w:left="0" w:right="47" w:firstLine="0"/>
              <w:rPr>
                <w:rFonts w:ascii="Arial" w:hAnsi="Arial" w:cs="Arial"/>
                <w:sz w:val="16"/>
                <w:szCs w:val="16"/>
              </w:rPr>
            </w:pPr>
            <w:r w:rsidRPr="002536E6">
              <w:rPr>
                <w:rFonts w:ascii="Arial" w:hAnsi="Arial" w:cs="Arial"/>
                <w:b/>
                <w:sz w:val="16"/>
                <w:szCs w:val="16"/>
              </w:rPr>
              <w:t>DO PRAZO DE ENTREGA</w:t>
            </w:r>
            <w:r w:rsidR="00214276" w:rsidRPr="002536E6">
              <w:rPr>
                <w:rFonts w:ascii="Arial" w:hAnsi="Arial" w:cs="Arial"/>
                <w:b/>
                <w:sz w:val="16"/>
                <w:szCs w:val="16"/>
              </w:rPr>
              <w:t>:</w:t>
            </w:r>
            <w:r w:rsidR="00880359">
              <w:rPr>
                <w:rFonts w:ascii="Arial" w:hAnsi="Arial" w:cs="Arial"/>
                <w:sz w:val="16"/>
                <w:szCs w:val="16"/>
              </w:rPr>
              <w:t xml:space="preserve"> </w:t>
            </w:r>
            <w:r w:rsidR="00880359" w:rsidRPr="00880359">
              <w:rPr>
                <w:rFonts w:ascii="Arial" w:hAnsi="Arial" w:cs="Arial"/>
                <w:sz w:val="16"/>
                <w:szCs w:val="16"/>
              </w:rPr>
              <w:t>A en</w:t>
            </w:r>
            <w:r w:rsidR="00880359">
              <w:rPr>
                <w:rFonts w:ascii="Arial" w:hAnsi="Arial" w:cs="Arial"/>
                <w:sz w:val="16"/>
                <w:szCs w:val="16"/>
              </w:rPr>
              <w:t xml:space="preserve">trega dos itens constante na tabela SINAPI </w:t>
            </w:r>
            <w:r w:rsidR="00880359" w:rsidRPr="00880359">
              <w:rPr>
                <w:rFonts w:ascii="Arial" w:hAnsi="Arial" w:cs="Arial"/>
                <w:sz w:val="16"/>
                <w:szCs w:val="16"/>
              </w:rPr>
              <w:t>será</w:t>
            </w:r>
            <w:r w:rsidR="003E14FB">
              <w:rPr>
                <w:rFonts w:ascii="Arial" w:hAnsi="Arial" w:cs="Arial"/>
                <w:sz w:val="16"/>
                <w:szCs w:val="16"/>
              </w:rPr>
              <w:t xml:space="preserve"> entregue</w:t>
            </w:r>
            <w:r w:rsidR="00880359">
              <w:rPr>
                <w:rFonts w:ascii="Arial" w:hAnsi="Arial" w:cs="Arial"/>
                <w:sz w:val="16"/>
                <w:szCs w:val="16"/>
              </w:rPr>
              <w:t xml:space="preserve"> </w:t>
            </w:r>
            <w:r w:rsidR="00880359" w:rsidRPr="00880359">
              <w:rPr>
                <w:rFonts w:ascii="Arial" w:hAnsi="Arial" w:cs="Arial"/>
                <w:sz w:val="16"/>
                <w:szCs w:val="16"/>
              </w:rPr>
              <w:t>até 10 (dez) dias, contados da data do recebimento da Nota de Empenho ou assinatura do contrato. Este prazo poderá ser dilatado em casos excepcionais, mediante apresentação de justificativa, com concordância da Administração.</w:t>
            </w:r>
          </w:p>
          <w:p w:rsidR="00DE77D2" w:rsidRPr="00880359" w:rsidRDefault="00DE77D2" w:rsidP="00880359">
            <w:pPr>
              <w:tabs>
                <w:tab w:val="left" w:pos="355"/>
              </w:tabs>
              <w:jc w:val="both"/>
              <w:rPr>
                <w:rFonts w:ascii="Arial" w:hAnsi="Arial" w:cs="Arial"/>
                <w:sz w:val="16"/>
                <w:szCs w:val="16"/>
              </w:rPr>
            </w:pPr>
          </w:p>
        </w:tc>
      </w:tr>
      <w:tr w:rsidR="006B04DB" w:rsidRPr="00880359" w:rsidTr="00DE77D2">
        <w:tc>
          <w:tcPr>
            <w:tcW w:w="5000" w:type="pct"/>
            <w:gridSpan w:val="2"/>
            <w:tcBorders>
              <w:top w:val="nil"/>
              <w:left w:val="nil"/>
              <w:bottom w:val="nil"/>
              <w:right w:val="nil"/>
            </w:tcBorders>
          </w:tcPr>
          <w:p w:rsidR="00880359" w:rsidRPr="00880359" w:rsidRDefault="0091716B" w:rsidP="00880359">
            <w:pPr>
              <w:pStyle w:val="PargrafodaLista"/>
              <w:suppressAutoHyphens/>
              <w:autoSpaceDE w:val="0"/>
              <w:spacing w:before="120" w:after="120" w:line="276" w:lineRule="auto"/>
              <w:ind w:left="0"/>
              <w:jc w:val="both"/>
              <w:rPr>
                <w:rFonts w:ascii="Arial" w:hAnsi="Arial" w:cs="Arial"/>
                <w:sz w:val="16"/>
                <w:szCs w:val="16"/>
              </w:rPr>
            </w:pPr>
            <w:r w:rsidRPr="002536E6">
              <w:rPr>
                <w:rFonts w:ascii="Arial" w:hAnsi="Arial" w:cs="Arial"/>
                <w:sz w:val="16"/>
                <w:szCs w:val="16"/>
              </w:rPr>
              <w:t xml:space="preserve">6.4 </w:t>
            </w:r>
            <w:r w:rsidR="00CF6980" w:rsidRPr="00880359">
              <w:rPr>
                <w:rFonts w:ascii="Arial" w:hAnsi="Arial" w:cs="Arial"/>
                <w:b/>
                <w:sz w:val="16"/>
                <w:szCs w:val="16"/>
              </w:rPr>
              <w:t>DO LOCAL DE ENTREGA</w:t>
            </w:r>
            <w:r w:rsidR="006B04DB" w:rsidRPr="00880359">
              <w:rPr>
                <w:rFonts w:ascii="Arial" w:hAnsi="Arial" w:cs="Arial"/>
                <w:b/>
                <w:sz w:val="16"/>
                <w:szCs w:val="16"/>
              </w:rPr>
              <w:t>:</w:t>
            </w:r>
            <w:r w:rsidR="00370949" w:rsidRPr="002536E6">
              <w:rPr>
                <w:rFonts w:ascii="Arial" w:hAnsi="Arial" w:cs="Arial"/>
                <w:sz w:val="16"/>
                <w:szCs w:val="16"/>
              </w:rPr>
              <w:t xml:space="preserve"> </w:t>
            </w:r>
            <w:r w:rsidR="00880359">
              <w:rPr>
                <w:rFonts w:ascii="Arial" w:hAnsi="Arial" w:cs="Arial"/>
                <w:sz w:val="16"/>
                <w:szCs w:val="16"/>
              </w:rPr>
              <w:t>A</w:t>
            </w:r>
            <w:r w:rsidR="00880359" w:rsidRPr="00880359">
              <w:rPr>
                <w:rFonts w:ascii="Arial" w:hAnsi="Arial" w:cs="Arial"/>
                <w:sz w:val="16"/>
                <w:szCs w:val="16"/>
              </w:rPr>
              <w:t xml:space="preserve"> entrega dos objetos deverá ser realizada no balcão indicado pelo fornecedor, em cada uma das localidades apontadas nos </w:t>
            </w:r>
            <w:r w:rsidR="002D2E8E">
              <w:rPr>
                <w:rFonts w:ascii="Arial" w:hAnsi="Arial" w:cs="Arial"/>
                <w:sz w:val="16"/>
                <w:szCs w:val="16"/>
              </w:rPr>
              <w:t xml:space="preserve">itens </w:t>
            </w:r>
            <w:r w:rsidR="00880359" w:rsidRPr="00880359">
              <w:rPr>
                <w:rFonts w:ascii="Arial" w:hAnsi="Arial" w:cs="Arial"/>
                <w:sz w:val="16"/>
                <w:szCs w:val="16"/>
              </w:rPr>
              <w:t>(</w:t>
            </w:r>
            <w:r w:rsidR="002D2E8E" w:rsidRPr="009A54D1">
              <w:rPr>
                <w:rFonts w:ascii="Arial" w:hAnsi="Arial" w:cs="Arial"/>
                <w:color w:val="000000"/>
                <w:sz w:val="16"/>
                <w:szCs w:val="16"/>
              </w:rPr>
              <w:t>ANEXO ÚNICO desta ata</w:t>
            </w:r>
            <w:r w:rsidR="00880359" w:rsidRPr="00880359">
              <w:rPr>
                <w:rFonts w:ascii="Arial" w:hAnsi="Arial" w:cs="Arial"/>
                <w:sz w:val="16"/>
                <w:szCs w:val="16"/>
              </w:rPr>
              <w:t>).</w:t>
            </w:r>
          </w:p>
          <w:p w:rsidR="00DB0F17" w:rsidRDefault="00DB0F17" w:rsidP="009259F4">
            <w:pPr>
              <w:tabs>
                <w:tab w:val="left" w:pos="0"/>
                <w:tab w:val="left" w:pos="142"/>
                <w:tab w:val="left" w:pos="567"/>
                <w:tab w:val="left" w:pos="709"/>
              </w:tabs>
              <w:jc w:val="both"/>
              <w:rPr>
                <w:rFonts w:ascii="Arial" w:hAnsi="Arial" w:cs="Arial"/>
                <w:sz w:val="16"/>
                <w:szCs w:val="16"/>
              </w:rPr>
            </w:pPr>
          </w:p>
          <w:p w:rsidR="00DB0F17" w:rsidRPr="005765D3" w:rsidRDefault="00DB0F17" w:rsidP="009259F4">
            <w:pPr>
              <w:tabs>
                <w:tab w:val="left" w:pos="0"/>
                <w:tab w:val="left" w:pos="142"/>
                <w:tab w:val="left" w:pos="567"/>
                <w:tab w:val="left" w:pos="709"/>
              </w:tabs>
              <w:jc w:val="both"/>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lastRenderedPageBreak/>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 xml:space="preserve">DAS SANÇÕES </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2D2E8E" w:rsidRPr="002D2E8E" w:rsidRDefault="002D2E8E" w:rsidP="002D2E8E">
      <w:pPr>
        <w:spacing w:line="276" w:lineRule="auto"/>
        <w:rPr>
          <w:rFonts w:ascii="Arial" w:hAnsi="Arial" w:cs="Arial"/>
          <w:sz w:val="16"/>
          <w:szCs w:val="16"/>
        </w:rPr>
      </w:pPr>
      <w:r w:rsidRPr="002D2E8E">
        <w:rPr>
          <w:rFonts w:ascii="Arial" w:hAnsi="Arial" w:cs="Arial"/>
          <w:sz w:val="16"/>
          <w:szCs w:val="16"/>
        </w:rPr>
        <w:t>(Base Legal: art. 40, inciso III da Lei 8.666/93; art. 9º, V c/c § 2º do Decreto 5450/05; art. 3º, I, Lei 10520/02)</w:t>
      </w:r>
    </w:p>
    <w:p w:rsidR="002D2E8E" w:rsidRPr="002D2E8E" w:rsidRDefault="002D2E8E" w:rsidP="002D2E8E">
      <w:pPr>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Além daquelas determinadas por leis, decretos, regulamentos e demais dispositivos legais, a CONTRATADA estará sujeita a:</w:t>
      </w:r>
    </w:p>
    <w:p w:rsidR="002D2E8E" w:rsidRPr="002D2E8E" w:rsidRDefault="002D2E8E" w:rsidP="002D2E8E">
      <w:pPr>
        <w:tabs>
          <w:tab w:val="num" w:pos="0"/>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2D2E8E" w:rsidRPr="002D2E8E" w:rsidRDefault="002D2E8E" w:rsidP="002D2E8E">
      <w:pPr>
        <w:tabs>
          <w:tab w:val="num" w:pos="0"/>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 xml:space="preserve">As multas previstas nesta seção não eximem a adjudicatária ou contratada da reparação dos eventuais danos, perdas ou prejuízos que seu ato punível venha causar à Administração. </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São exemplos de infração administrativa penalizáveis, nos termos da Lei nº 8.666, de 1993, da Lei nº 10.520, de 2002, do Decreto nº 3.555, de 2000, e do Decreto nº 5.450, de 2005:</w:t>
      </w:r>
    </w:p>
    <w:p w:rsidR="002D2E8E" w:rsidRPr="002D2E8E" w:rsidRDefault="002D2E8E" w:rsidP="002D2E8E">
      <w:pPr>
        <w:pStyle w:val="PargrafodaLista"/>
        <w:ind w:left="360"/>
        <w:jc w:val="both"/>
        <w:rPr>
          <w:rFonts w:ascii="Arial" w:hAnsi="Arial" w:cs="Arial"/>
          <w:sz w:val="16"/>
          <w:szCs w:val="16"/>
        </w:rPr>
      </w:pP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Inexecução total ou parcial do contrato;</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Apresentação de documentação falsa;</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Comportamento inidôneo;</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Fraude fiscal;</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Descumprimento de qualquer dos deveres elencados no Edital ou no Contrato.</w:t>
      </w:r>
    </w:p>
    <w:p w:rsidR="002D2E8E" w:rsidRPr="002D2E8E" w:rsidRDefault="002D2E8E" w:rsidP="002D2E8E">
      <w:pPr>
        <w:tabs>
          <w:tab w:val="left" w:pos="851"/>
        </w:tabs>
        <w:ind w:left="567"/>
        <w:contextualSpacing/>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2D2E8E" w:rsidRPr="002D2E8E" w:rsidRDefault="002D2E8E" w:rsidP="002D2E8E">
      <w:pPr>
        <w:pStyle w:val="SemEspaamento"/>
        <w:tabs>
          <w:tab w:val="num" w:pos="0"/>
          <w:tab w:val="left" w:pos="426"/>
          <w:tab w:val="left" w:pos="567"/>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2D2E8E" w:rsidRPr="002D2E8E" w:rsidRDefault="002D2E8E" w:rsidP="002D2E8E">
      <w:pPr>
        <w:pStyle w:val="SemEspaamento"/>
        <w:tabs>
          <w:tab w:val="left" w:pos="567"/>
        </w:tabs>
        <w:jc w:val="both"/>
        <w:rPr>
          <w:rFonts w:ascii="Arial" w:hAnsi="Arial" w:cs="Arial"/>
          <w:sz w:val="16"/>
          <w:szCs w:val="16"/>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6471"/>
        <w:gridCol w:w="926"/>
        <w:gridCol w:w="1438"/>
      </w:tblGrid>
      <w:tr w:rsidR="002D2E8E" w:rsidRPr="002D2E8E" w:rsidTr="002D2E8E">
        <w:tc>
          <w:tcPr>
            <w:tcW w:w="697" w:type="dxa"/>
          </w:tcPr>
          <w:p w:rsidR="002D2E8E" w:rsidRPr="002D2E8E" w:rsidRDefault="002D2E8E" w:rsidP="002D2E8E">
            <w:pPr>
              <w:autoSpaceDE w:val="0"/>
              <w:autoSpaceDN w:val="0"/>
              <w:adjustRightInd w:val="0"/>
              <w:ind w:left="-82" w:right="-147"/>
              <w:jc w:val="center"/>
              <w:rPr>
                <w:rFonts w:ascii="Arial" w:hAnsi="Arial" w:cs="Arial"/>
                <w:sz w:val="16"/>
                <w:szCs w:val="16"/>
              </w:rPr>
            </w:pPr>
            <w:r w:rsidRPr="002D2E8E">
              <w:rPr>
                <w:rFonts w:ascii="Arial" w:hAnsi="Arial" w:cs="Arial"/>
                <w:sz w:val="16"/>
                <w:szCs w:val="16"/>
              </w:rPr>
              <w:t>ITEM</w:t>
            </w:r>
          </w:p>
        </w:tc>
        <w:tc>
          <w:tcPr>
            <w:tcW w:w="6471"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DESCRIÇÃO DA INFRAÇÃO</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GRAU</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MULTA*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 xml:space="preserve">Permitir situação que crie a possibilidade ou cause </w:t>
            </w:r>
            <w:proofErr w:type="spellStart"/>
            <w:r w:rsidRPr="002D2E8E">
              <w:rPr>
                <w:rFonts w:ascii="Arial" w:hAnsi="Arial" w:cs="Arial"/>
                <w:sz w:val="16"/>
                <w:szCs w:val="16"/>
              </w:rPr>
              <w:t>dano</w:t>
            </w:r>
            <w:proofErr w:type="spellEnd"/>
            <w:r w:rsidRPr="002D2E8E">
              <w:rPr>
                <w:rFonts w:ascii="Arial" w:hAnsi="Arial" w:cs="Arial"/>
                <w:sz w:val="16"/>
                <w:szCs w:val="16"/>
              </w:rPr>
              <w:t xml:space="preserve"> físico, lesão corporal ou consequências letais;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06</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4,0% por dia</w:t>
            </w:r>
          </w:p>
        </w:tc>
      </w:tr>
      <w:tr w:rsidR="002D2E8E" w:rsidRPr="002D2E8E" w:rsidTr="002D2E8E">
        <w:trPr>
          <w:trHeight w:val="600"/>
        </w:trPr>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Usar indevidamente informações sigilosas a que teve acesso;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06</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4,0%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Suspender ou interromper, salvo por motivo de força maior ou caso fortuito, os serviços contratuais por dia e por unidade de atendimento;</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05</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3,2%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Destruir ou danificar documentos por culpa ou dolo de seus agentes;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05</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3,2%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Recusar-se a executar serviço determinado pela FISCALIZAÇÃO, sem motivo justificado;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04</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1,6%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Executar serviço incompleto, paliativo substitutivo como por caráter permanente, ou deixar de providenciar recomposição complementar;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02</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0,4% por dia</w:t>
            </w:r>
          </w:p>
        </w:tc>
      </w:tr>
      <w:tr w:rsidR="002D2E8E" w:rsidRPr="002D2E8E" w:rsidTr="002D2E8E">
        <w:tc>
          <w:tcPr>
            <w:tcW w:w="9532" w:type="dxa"/>
            <w:gridSpan w:val="4"/>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 xml:space="preserve"> Para os itens a seguir, deixar de:</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03</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0,8 %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Cumprir determinação formal ou instrução complementar da FISCALIZAÇÃO,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03</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0,8 %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Iniciar o fornecimento nos prazos estabelecidos, observados os limites mínimos estabelecidos por esse contrato; por serviço,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02</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0,4 %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Manter a documentação de habilitação atualizada; por item,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01</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0,2 % por dia</w:t>
            </w:r>
          </w:p>
        </w:tc>
      </w:tr>
    </w:tbl>
    <w:p w:rsidR="002D2E8E" w:rsidRPr="002D2E8E" w:rsidRDefault="002D2E8E" w:rsidP="002D2E8E">
      <w:pPr>
        <w:autoSpaceDE w:val="0"/>
        <w:autoSpaceDN w:val="0"/>
        <w:adjustRightInd w:val="0"/>
        <w:ind w:firstLine="426"/>
        <w:jc w:val="both"/>
        <w:rPr>
          <w:rFonts w:ascii="Arial" w:hAnsi="Arial" w:cs="Arial"/>
          <w:sz w:val="16"/>
          <w:szCs w:val="16"/>
        </w:rPr>
      </w:pPr>
      <w:r w:rsidRPr="002D2E8E">
        <w:rPr>
          <w:rFonts w:ascii="Arial" w:hAnsi="Arial" w:cs="Arial"/>
          <w:sz w:val="16"/>
          <w:szCs w:val="16"/>
        </w:rPr>
        <w:t>* Incidente sobre a parcela inadimplida.</w:t>
      </w:r>
    </w:p>
    <w:p w:rsidR="002D2E8E" w:rsidRPr="002D2E8E" w:rsidRDefault="002D2E8E" w:rsidP="002D2E8E">
      <w:pPr>
        <w:autoSpaceDE w:val="0"/>
        <w:autoSpaceDN w:val="0"/>
        <w:adjustRightInd w:val="0"/>
        <w:ind w:firstLine="426"/>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 xml:space="preserve">As sanções aqui previstas poderão ser aplicadas concomitantemente, facultada a defesa prévia do interessado, no respectivo processo, no prazo de 05 (cinco) dias úteis.   </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Após 30 (trinta) dias da falta de execução do objeto, será considerada inexecução total do contrato, o que ensejará a rescisão contratual.</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de natureza pecuniária serão diretamente descontadas de créditos que eventualmente detenha a CONTRATADA ou efetuada a sua cobrança na forma prevista em lei.</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sanção será obrigatoriamente registrada no Sistema de Cadastramento Unificado de Fornecedores – SICAF, bem como em sistemas Estaduais.</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D2E8E" w:rsidRPr="002D2E8E" w:rsidRDefault="002D2E8E" w:rsidP="002D2E8E">
      <w:pPr>
        <w:pStyle w:val="SemEspaamento"/>
        <w:tabs>
          <w:tab w:val="left" w:pos="426"/>
        </w:tabs>
        <w:jc w:val="both"/>
        <w:rPr>
          <w:rFonts w:ascii="Arial" w:hAnsi="Arial" w:cs="Arial"/>
          <w:sz w:val="16"/>
          <w:szCs w:val="16"/>
        </w:rPr>
      </w:pPr>
    </w:p>
    <w:p w:rsidR="002D2E8E" w:rsidRPr="002D2E8E" w:rsidRDefault="002D2E8E" w:rsidP="002D2E8E">
      <w:pPr>
        <w:tabs>
          <w:tab w:val="left" w:pos="851"/>
        </w:tabs>
        <w:ind w:left="567"/>
        <w:jc w:val="both"/>
        <w:rPr>
          <w:rFonts w:ascii="Arial" w:hAnsi="Arial" w:cs="Arial"/>
          <w:sz w:val="16"/>
          <w:szCs w:val="16"/>
        </w:rPr>
      </w:pPr>
      <w:r w:rsidRPr="002D2E8E">
        <w:rPr>
          <w:rFonts w:ascii="Arial" w:hAnsi="Arial" w:cs="Arial"/>
          <w:sz w:val="16"/>
          <w:szCs w:val="16"/>
        </w:rPr>
        <w:t>a) Tenham sofrido condenações definitivas por praticarem, por meio dolosos, fraude fiscal no recolhimento de tributos;</w:t>
      </w:r>
    </w:p>
    <w:p w:rsidR="002D2E8E" w:rsidRPr="002D2E8E" w:rsidRDefault="002D2E8E" w:rsidP="002D2E8E">
      <w:pPr>
        <w:tabs>
          <w:tab w:val="left" w:pos="851"/>
        </w:tabs>
        <w:ind w:left="567"/>
        <w:jc w:val="both"/>
        <w:rPr>
          <w:rFonts w:ascii="Arial" w:hAnsi="Arial" w:cs="Arial"/>
          <w:sz w:val="16"/>
          <w:szCs w:val="16"/>
        </w:rPr>
      </w:pPr>
      <w:r w:rsidRPr="002D2E8E">
        <w:rPr>
          <w:rFonts w:ascii="Arial" w:hAnsi="Arial" w:cs="Arial"/>
          <w:sz w:val="16"/>
          <w:szCs w:val="16"/>
        </w:rPr>
        <w:t>b) Tenham praticado atos ilícitos visando a frustrar os objetivos da licitação) Demonstrem não possuir idoneidade para contratar com a Administração em virtude de atos ilícitos praticados;</w:t>
      </w:r>
    </w:p>
    <w:p w:rsidR="002D2E8E" w:rsidRPr="002D2E8E" w:rsidRDefault="002D2E8E" w:rsidP="002D2E8E">
      <w:pPr>
        <w:pStyle w:val="Recuodecorpodetexto"/>
        <w:tabs>
          <w:tab w:val="left" w:pos="851"/>
        </w:tabs>
        <w:autoSpaceDE w:val="0"/>
        <w:autoSpaceDN w:val="0"/>
        <w:adjustRightInd w:val="0"/>
        <w:ind w:left="567"/>
        <w:jc w:val="both"/>
        <w:rPr>
          <w:rFonts w:ascii="Arial" w:hAnsi="Arial" w:cs="Arial"/>
          <w:sz w:val="16"/>
          <w:szCs w:val="16"/>
          <w:lang w:val="pt-BR"/>
        </w:rPr>
      </w:pPr>
      <w:r w:rsidRPr="002D2E8E">
        <w:rPr>
          <w:rFonts w:ascii="Arial" w:hAnsi="Arial" w:cs="Arial"/>
          <w:sz w:val="16"/>
          <w:szCs w:val="16"/>
          <w:lang w:val="pt-BR"/>
        </w:rPr>
        <w:t>c) Demonstrem não possuir idoneidade para contratar com a Administração em virtude de atos ilícitos praticados.</w:t>
      </w:r>
    </w:p>
    <w:p w:rsidR="002D2E8E" w:rsidRPr="002D2E8E" w:rsidRDefault="002D2E8E" w:rsidP="002D2E8E">
      <w:pPr>
        <w:tabs>
          <w:tab w:val="left" w:pos="0"/>
          <w:tab w:val="left" w:pos="567"/>
          <w:tab w:val="left" w:pos="851"/>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B96D7C" w:rsidRPr="00B96D7C" w:rsidRDefault="00B96D7C" w:rsidP="00B96D7C">
      <w:pPr>
        <w:pStyle w:val="PargrafodaLista"/>
        <w:spacing w:line="360" w:lineRule="auto"/>
        <w:ind w:left="307"/>
        <w:jc w:val="both"/>
        <w:rPr>
          <w:rFonts w:ascii="Arial" w:hAnsi="Arial" w:cs="Arial"/>
          <w:sz w:val="16"/>
          <w:szCs w:val="16"/>
        </w:rPr>
      </w:pPr>
    </w:p>
    <w:p w:rsidR="00137FCC" w:rsidRPr="00863264" w:rsidRDefault="00137FCC" w:rsidP="00137FCC">
      <w:pPr>
        <w:pStyle w:val="PargrafodaLista"/>
        <w:suppressAutoHyphens/>
        <w:spacing w:line="100" w:lineRule="atLeast"/>
        <w:ind w:left="502" w:right="47"/>
        <w:jc w:val="both"/>
        <w:rPr>
          <w:rFonts w:ascii="Arial" w:hAnsi="Arial" w:cs="Arial"/>
          <w:sz w:val="16"/>
          <w:szCs w:val="16"/>
        </w:rPr>
      </w:pPr>
    </w:p>
    <w:p w:rsidR="009D2314" w:rsidRPr="009A54D1" w:rsidRDefault="009D2314" w:rsidP="00B96D7C">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w:t>
      </w:r>
      <w:r w:rsidR="001A6522">
        <w:rPr>
          <w:rFonts w:ascii="Arial" w:hAnsi="Arial" w:cs="Arial"/>
          <w:b/>
          <w:bCs/>
          <w:color w:val="000000"/>
          <w:sz w:val="16"/>
          <w:szCs w:val="16"/>
        </w:rPr>
        <w:t>0</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 xml:space="preserve">.1.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 xml:space="preserve">.5.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 xml:space="preserve">.5.2.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.5.3. Não havendo êxito nas negociações, o órgão gerenciador deverá proceder a revogação do item da ata de registro de preços, adotando as medidas cabíveis para obtenção da contratação mais vantajosa</w:t>
      </w:r>
      <w:r w:rsidR="006401E6">
        <w:rPr>
          <w:rFonts w:ascii="Arial" w:hAnsi="Arial" w:cs="Arial"/>
          <w:sz w:val="16"/>
          <w:szCs w:val="16"/>
        </w:rPr>
        <w:t>.</w:t>
      </w:r>
    </w:p>
    <w:p w:rsidR="004C43D9" w:rsidRDefault="009D2314" w:rsidP="00137FCC">
      <w:pPr>
        <w:pStyle w:val="Ttulo2"/>
        <w:jc w:val="both"/>
        <w:rPr>
          <w:i w:val="0"/>
          <w:iCs w:val="0"/>
          <w:sz w:val="16"/>
          <w:szCs w:val="16"/>
        </w:rPr>
      </w:pPr>
      <w:r w:rsidRPr="009A54D1">
        <w:rPr>
          <w:i w:val="0"/>
          <w:iCs w:val="0"/>
          <w:sz w:val="16"/>
          <w:szCs w:val="16"/>
        </w:rPr>
        <w:t>1</w:t>
      </w:r>
      <w:r w:rsidR="001A6522">
        <w:rPr>
          <w:i w:val="0"/>
          <w:iCs w:val="0"/>
          <w:sz w:val="16"/>
          <w:szCs w:val="16"/>
        </w:rPr>
        <w:t>1</w:t>
      </w:r>
      <w:r w:rsidRPr="009A54D1">
        <w:rPr>
          <w:i w:val="0"/>
          <w:iCs w:val="0"/>
          <w:sz w:val="16"/>
          <w:szCs w:val="16"/>
        </w:rPr>
        <w:t>. DAS OBRIGAÇÕES DA DETENTORA DO REGISTRO</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 xml:space="preserve">Além das demais obrigações exigidas em Lei, a empresa detentora do Registro deverá: </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desta licitação, nas especificações exatas contidas na tabela SINAPI;</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Manter durante toda a execução do contrato as mesmas condições de habilitação;</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licitado no preço da tabela SINAPI atualizada, acrescido do percentual de desconto ofertado na licitação, na forma e prazo estipulados na proposta;</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nas quantidades indicadas pelo órgão requisitante em cada ordem de fornecimento;</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 xml:space="preserve">Responsabilizar-se por todos os ônus, encargos, perdas e danos em quando for constatado que tenham sido ocasionados em decorrência do fornecimento do objeto. </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CONTRATANTE;</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Arcar com todas as despesas, diretas ou indiretas, decorrentes do cumprimento das obrigações assumidas e todos os tributos incidentes, incluindo as despesas com frete, sem qualquer ônus à CONTRATANTE, devendo efetuar os respectivos pagamentos na forma e nos prazos previstos em Lei.</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Indicar um preposto devidamente habilitado, com poderes para representá-lo em tudo o que se relacionar com o fornecimento objeto do registro; Prestar à CONTRATANTE qualquer informação sobre o objeto a ser adquirido, sobretudo qualquer dificuldade encontrada na entrega do objeto. Fornecer, sem quaisquer ônus para o CONTRATANTE, todo e qualquer material e acessório necessários para a instalação e pleno funcionamento dos equipamentos locados;</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Entregar o objeto nos locais definidos neste instrumento;</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lastRenderedPageBreak/>
        <w:t>Ressarcir quaisquer danos ou prejuízos causados por seus prepostos ao patrimônio da contratante, desde que as responsabilidades sejam efetivamente comprovadas;</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Executar fielmente este contrato, em conformidade com as cláusulas avençadas e normas estabelecidas na Lei nº 8.666/93 e suas alterações, de forma a não interferir no andamento da CONTRATANTE;</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Atender prontamente a quaisquer exigências da fiscalização inerentes ao objeto do contrato, sem que disso decorra qualquer ônus para a CONTRATANTE, não implicando a atividade da fiscalização em qualquer exclusão ou redução da responsabilidade da CONTRATADA, inclusive perante terceiros, por qualquer irregularidade;</w:t>
      </w:r>
    </w:p>
    <w:p w:rsidR="002B086A" w:rsidRPr="00024880"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Não utilizar as dependências da CONTRATANTE para qualquer atividade estranha ao objeto deste contrato</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9A54D1">
        <w:rPr>
          <w:rFonts w:ascii="Arial" w:hAnsi="Arial" w:cs="Arial"/>
          <w:sz w:val="16"/>
          <w:szCs w:val="16"/>
        </w:rPr>
        <w:t xml:space="preserve">Substituir em qualquer tempo e sem qualquer Ônus para o Órgão/Entidade toda ou parte da remessa devolvida pela mesma, no prazo de </w:t>
      </w:r>
      <w:r w:rsidRPr="00024880">
        <w:rPr>
          <w:rFonts w:ascii="Arial" w:hAnsi="Arial" w:cs="Arial"/>
          <w:sz w:val="16"/>
          <w:szCs w:val="16"/>
        </w:rPr>
        <w:t>05 (cinco) dias úteis</w:t>
      </w:r>
      <w:r w:rsidRPr="009A54D1">
        <w:rPr>
          <w:rFonts w:ascii="Arial" w:hAnsi="Arial" w:cs="Arial"/>
          <w:sz w:val="16"/>
          <w:szCs w:val="16"/>
        </w:rPr>
        <w:t>, caso constatada divergência na especificação;</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Dispor-se a toda e qualquer fiscalização, no tocante ao fornecimento do produto, assim como ao cumprimento das obrigações previstas na ATA;</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Prover todos os meios necessários à garantia da plena operacionalidade do fornecimento, inclusive considerados os casos de greve ou paralisação de qualquer natureza;</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Comunicar imediatamente à Administração Pública qualquer alteração ocorrida no endereço, conta bancária e outros julgáveis necessários para recebimento de correspondência;</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Respeitar e fazer cumprir a legislação de segurança e saúde no trabalho, previstas nas normas regulamentadoras pertinentes;</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Fiscalizar o perfeito cumprimento do fornecimento a que se obrigou, cabendo-lhe, integralmente, os ônus decorrentes. Tal fiscalização dar-se-á independentemente da que será exercida pela Administração Pública.</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5269EC" w:rsidRPr="00024880"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1A6522">
        <w:rPr>
          <w:rFonts w:ascii="Arial" w:hAnsi="Arial" w:cs="Arial"/>
          <w:b/>
          <w:bCs/>
          <w:sz w:val="16"/>
          <w:szCs w:val="16"/>
        </w:rPr>
        <w:t>2</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5269EC"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1A6522">
        <w:rPr>
          <w:rFonts w:ascii="Arial" w:hAnsi="Arial" w:cs="Arial"/>
          <w:b/>
          <w:sz w:val="16"/>
          <w:szCs w:val="16"/>
        </w:rPr>
        <w:t>3</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370949"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3</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w:t>
      </w:r>
      <w:r w:rsidR="004042D9">
        <w:rPr>
          <w:rFonts w:ascii="Arial" w:hAnsi="Arial" w:cs="Arial"/>
          <w:sz w:val="16"/>
          <w:szCs w:val="16"/>
        </w:rPr>
        <w:t>s</w:t>
      </w:r>
      <w:r w:rsidR="00C31501" w:rsidRPr="009A54D1">
        <w:rPr>
          <w:rFonts w:ascii="Arial" w:hAnsi="Arial" w:cs="Arial"/>
          <w:sz w:val="16"/>
          <w:szCs w:val="16"/>
        </w:rPr>
        <w:t xml:space="preserve"> seguinte</w:t>
      </w:r>
      <w:r w:rsidR="004042D9">
        <w:rPr>
          <w:rFonts w:ascii="Arial" w:hAnsi="Arial" w:cs="Arial"/>
          <w:sz w:val="16"/>
          <w:szCs w:val="16"/>
        </w:rPr>
        <w:t>s</w:t>
      </w:r>
      <w:r w:rsidR="00C31501" w:rsidRPr="009A54D1">
        <w:rPr>
          <w:rFonts w:ascii="Arial" w:hAnsi="Arial" w:cs="Arial"/>
          <w:sz w:val="16"/>
          <w:szCs w:val="16"/>
        </w:rPr>
        <w:t xml:space="preserve"> órgão</w:t>
      </w:r>
      <w:r w:rsidR="004042D9">
        <w:rPr>
          <w:rFonts w:ascii="Arial" w:hAnsi="Arial" w:cs="Arial"/>
          <w:sz w:val="16"/>
          <w:szCs w:val="16"/>
        </w:rPr>
        <w:t>s</w:t>
      </w:r>
      <w:r w:rsidR="00C31501" w:rsidRPr="009A54D1">
        <w:rPr>
          <w:rFonts w:ascii="Arial" w:hAnsi="Arial" w:cs="Arial"/>
          <w:sz w:val="16"/>
          <w:szCs w:val="16"/>
        </w:rPr>
        <w:t xml:space="preserve"> pertencente</w:t>
      </w:r>
      <w:r w:rsidR="004042D9">
        <w:rPr>
          <w:rFonts w:ascii="Arial" w:hAnsi="Arial" w:cs="Arial"/>
          <w:sz w:val="16"/>
          <w:szCs w:val="16"/>
        </w:rPr>
        <w:t>s</w:t>
      </w:r>
      <w:r w:rsidR="00C31501" w:rsidRPr="009A54D1">
        <w:rPr>
          <w:rFonts w:ascii="Arial" w:hAnsi="Arial" w:cs="Arial"/>
          <w:sz w:val="16"/>
          <w:szCs w:val="16"/>
        </w:rPr>
        <w:t xml:space="preserve"> à Administração Pública do Estado de Rondônia:</w:t>
      </w:r>
    </w:p>
    <w:p w:rsidR="00E6307E" w:rsidRDefault="00E6307E" w:rsidP="009D2314">
      <w:pPr>
        <w:pStyle w:val="Corpodetexto3"/>
        <w:tabs>
          <w:tab w:val="left" w:pos="900"/>
        </w:tabs>
        <w:ind w:right="47"/>
        <w:rPr>
          <w:rFonts w:ascii="Arial" w:hAnsi="Arial" w:cs="Arial"/>
          <w:sz w:val="16"/>
          <w:szCs w:val="16"/>
        </w:rPr>
      </w:pPr>
    </w:p>
    <w:p w:rsidR="00E6307E" w:rsidRPr="00E6307E" w:rsidRDefault="00E6307E" w:rsidP="009D2314">
      <w:pPr>
        <w:jc w:val="both"/>
        <w:rPr>
          <w:rFonts w:ascii="Arial" w:hAnsi="Arial" w:cs="Arial"/>
          <w:sz w:val="16"/>
          <w:szCs w:val="16"/>
        </w:rPr>
      </w:pPr>
      <w:r w:rsidRPr="00E6307E">
        <w:rPr>
          <w:rFonts w:ascii="Arial" w:hAnsi="Arial" w:cs="Arial"/>
          <w:sz w:val="16"/>
          <w:szCs w:val="16"/>
        </w:rPr>
        <w:t xml:space="preserve">SEJUS – Secretaria de Estado de Justiça </w:t>
      </w:r>
    </w:p>
    <w:p w:rsidR="00E6307E" w:rsidRPr="00E6307E" w:rsidRDefault="00E6307E" w:rsidP="009D2314">
      <w:pPr>
        <w:jc w:val="both"/>
        <w:rPr>
          <w:rFonts w:ascii="Arial" w:hAnsi="Arial" w:cs="Arial"/>
          <w:sz w:val="16"/>
          <w:szCs w:val="16"/>
        </w:rPr>
      </w:pPr>
      <w:r w:rsidRPr="00E6307E">
        <w:rPr>
          <w:rFonts w:ascii="Arial" w:hAnsi="Arial" w:cs="Arial"/>
          <w:sz w:val="16"/>
          <w:szCs w:val="16"/>
        </w:rPr>
        <w:t xml:space="preserve">SESAU - Secretaria de Estado da Saúde. </w:t>
      </w:r>
    </w:p>
    <w:p w:rsidR="001A6522" w:rsidRDefault="00E6307E" w:rsidP="009D2314">
      <w:pPr>
        <w:jc w:val="both"/>
        <w:rPr>
          <w:rFonts w:ascii="Arial" w:hAnsi="Arial" w:cs="Arial"/>
          <w:sz w:val="16"/>
          <w:szCs w:val="16"/>
        </w:rPr>
      </w:pPr>
      <w:r w:rsidRPr="00E6307E">
        <w:rPr>
          <w:rFonts w:ascii="Arial" w:hAnsi="Arial" w:cs="Arial"/>
          <w:sz w:val="16"/>
          <w:szCs w:val="16"/>
        </w:rPr>
        <w:t xml:space="preserve">SESDEC – Secretaria de Estado da Segurança Pública, Defesa e Cidadania. </w:t>
      </w:r>
    </w:p>
    <w:p w:rsidR="001A6522" w:rsidRDefault="001A6522" w:rsidP="009D2314">
      <w:pPr>
        <w:jc w:val="both"/>
        <w:rPr>
          <w:rFonts w:ascii="Arial" w:hAnsi="Arial" w:cs="Arial"/>
          <w:sz w:val="16"/>
          <w:szCs w:val="16"/>
        </w:rPr>
      </w:pPr>
    </w:p>
    <w:p w:rsidR="001A6522" w:rsidRDefault="001A6522" w:rsidP="009D2314">
      <w:pPr>
        <w:jc w:val="both"/>
        <w:rPr>
          <w:rFonts w:ascii="Arial" w:hAnsi="Arial" w:cs="Arial"/>
          <w:sz w:val="16"/>
          <w:szCs w:val="16"/>
        </w:rPr>
      </w:pPr>
    </w:p>
    <w:p w:rsidR="009D2314" w:rsidRPr="00E6307E" w:rsidRDefault="009D2314" w:rsidP="009D2314">
      <w:pPr>
        <w:jc w:val="both"/>
        <w:rPr>
          <w:rFonts w:ascii="Arial" w:hAnsi="Arial" w:cs="Arial"/>
          <w:sz w:val="16"/>
          <w:szCs w:val="16"/>
        </w:rPr>
      </w:pPr>
      <w:r w:rsidRPr="00E6307E">
        <w:rPr>
          <w:rFonts w:ascii="Arial" w:hAnsi="Arial" w:cs="Arial"/>
          <w:b/>
          <w:bCs/>
          <w:color w:val="000000"/>
          <w:sz w:val="16"/>
          <w:szCs w:val="16"/>
        </w:rPr>
        <w:t>1</w:t>
      </w:r>
      <w:r w:rsidR="001A6522">
        <w:rPr>
          <w:rFonts w:ascii="Arial" w:hAnsi="Arial" w:cs="Arial"/>
          <w:b/>
          <w:bCs/>
          <w:color w:val="000000"/>
          <w:sz w:val="16"/>
          <w:szCs w:val="16"/>
        </w:rPr>
        <w:t>4</w:t>
      </w:r>
      <w:r w:rsidR="00A14D66" w:rsidRPr="00E6307E">
        <w:rPr>
          <w:rFonts w:ascii="Arial" w:hAnsi="Arial" w:cs="Arial"/>
          <w:b/>
          <w:bCs/>
          <w:color w:val="000000"/>
          <w:sz w:val="16"/>
          <w:szCs w:val="16"/>
        </w:rPr>
        <w:t xml:space="preserve">. </w:t>
      </w:r>
      <w:r w:rsidRPr="00E6307E">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1A6522">
      <w:pPr>
        <w:tabs>
          <w:tab w:val="left" w:pos="142"/>
        </w:tabs>
        <w:jc w:val="both"/>
        <w:rPr>
          <w:rFonts w:ascii="Arial" w:hAnsi="Arial" w:cs="Arial"/>
          <w:color w:val="000000"/>
          <w:sz w:val="16"/>
          <w:szCs w:val="16"/>
        </w:rPr>
      </w:pPr>
      <w:r w:rsidRPr="009A54D1">
        <w:rPr>
          <w:rFonts w:ascii="Arial" w:hAnsi="Arial" w:cs="Arial"/>
          <w:color w:val="000000"/>
          <w:sz w:val="16"/>
          <w:szCs w:val="16"/>
        </w:rPr>
        <w:t>1</w:t>
      </w:r>
      <w:r w:rsidR="001A6522">
        <w:rPr>
          <w:rFonts w:ascii="Arial" w:hAnsi="Arial" w:cs="Arial"/>
          <w:color w:val="000000"/>
          <w:sz w:val="16"/>
          <w:szCs w:val="16"/>
        </w:rPr>
        <w:t>4</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1A6522">
      <w:pPr>
        <w:tabs>
          <w:tab w:val="left" w:pos="142"/>
        </w:tabs>
        <w:jc w:val="both"/>
        <w:rPr>
          <w:rFonts w:ascii="Arial" w:hAnsi="Arial" w:cs="Arial"/>
          <w:color w:val="000000"/>
          <w:sz w:val="16"/>
          <w:szCs w:val="16"/>
        </w:rPr>
      </w:pPr>
    </w:p>
    <w:p w:rsidR="009D2314" w:rsidRPr="001A6522" w:rsidRDefault="005E2FA0" w:rsidP="001A6522">
      <w:pPr>
        <w:pStyle w:val="PargrafodaLista"/>
        <w:numPr>
          <w:ilvl w:val="1"/>
          <w:numId w:val="23"/>
        </w:numPr>
        <w:tabs>
          <w:tab w:val="left" w:pos="142"/>
        </w:tabs>
        <w:ind w:left="0" w:firstLine="0"/>
        <w:jc w:val="both"/>
        <w:rPr>
          <w:rFonts w:ascii="Arial" w:hAnsi="Arial" w:cs="Arial"/>
          <w:color w:val="000000"/>
          <w:sz w:val="16"/>
          <w:szCs w:val="16"/>
        </w:rPr>
      </w:pPr>
      <w:r w:rsidRPr="001A6522">
        <w:rPr>
          <w:rFonts w:ascii="Arial" w:hAnsi="Arial" w:cs="Arial"/>
          <w:color w:val="000000"/>
          <w:sz w:val="16"/>
          <w:szCs w:val="16"/>
        </w:rPr>
        <w:t xml:space="preserve"> </w:t>
      </w:r>
      <w:r w:rsidR="009D2314" w:rsidRPr="001A6522">
        <w:rPr>
          <w:rFonts w:ascii="Arial" w:hAnsi="Arial" w:cs="Arial"/>
          <w:color w:val="000000"/>
          <w:sz w:val="16"/>
          <w:szCs w:val="16"/>
        </w:rPr>
        <w:t>Fica a Detentora ciente que a</w:t>
      </w:r>
      <w:r w:rsidR="00811634" w:rsidRPr="001A6522">
        <w:rPr>
          <w:rFonts w:ascii="Arial" w:hAnsi="Arial" w:cs="Arial"/>
          <w:color w:val="000000"/>
          <w:sz w:val="16"/>
          <w:szCs w:val="16"/>
        </w:rPr>
        <w:t xml:space="preserve"> publicidade da ata de registro de preços na imprensa oficial terá efeito de compromisso nas </w:t>
      </w:r>
      <w:proofErr w:type="gramStart"/>
      <w:r w:rsidR="00811634" w:rsidRPr="001A6522">
        <w:rPr>
          <w:rFonts w:ascii="Arial" w:hAnsi="Arial" w:cs="Arial"/>
          <w:color w:val="000000"/>
          <w:sz w:val="16"/>
          <w:szCs w:val="16"/>
        </w:rPr>
        <w:t xml:space="preserve">condições </w:t>
      </w:r>
      <w:r w:rsidR="009D2314" w:rsidRPr="001A6522">
        <w:rPr>
          <w:rFonts w:ascii="Arial" w:hAnsi="Arial" w:cs="Arial"/>
          <w:color w:val="000000"/>
          <w:sz w:val="16"/>
          <w:szCs w:val="16"/>
        </w:rPr>
        <w:t xml:space="preserve"> </w:t>
      </w:r>
      <w:r w:rsidR="00C60FBD" w:rsidRPr="001A6522">
        <w:rPr>
          <w:rFonts w:ascii="Arial" w:hAnsi="Arial" w:cs="Arial"/>
          <w:color w:val="000000"/>
          <w:sz w:val="16"/>
          <w:szCs w:val="16"/>
        </w:rPr>
        <w:t>ofertadas</w:t>
      </w:r>
      <w:proofErr w:type="gramEnd"/>
      <w:r w:rsidR="00C60FBD" w:rsidRPr="001A6522">
        <w:rPr>
          <w:rFonts w:ascii="Arial" w:hAnsi="Arial" w:cs="Arial"/>
          <w:color w:val="000000"/>
          <w:sz w:val="16"/>
          <w:szCs w:val="16"/>
        </w:rPr>
        <w:t xml:space="preserve"> e pactuadas na proposta apresentada à licitação. </w:t>
      </w:r>
    </w:p>
    <w:p w:rsidR="00F03D5F" w:rsidRPr="009A54D1" w:rsidRDefault="00F03D5F" w:rsidP="001A6522">
      <w:pPr>
        <w:pStyle w:val="PargrafodaLista"/>
        <w:tabs>
          <w:tab w:val="left" w:pos="142"/>
        </w:tabs>
        <w:ind w:left="0"/>
        <w:jc w:val="both"/>
        <w:rPr>
          <w:rFonts w:ascii="Arial" w:hAnsi="Arial" w:cs="Arial"/>
          <w:color w:val="000000"/>
          <w:sz w:val="16"/>
          <w:szCs w:val="16"/>
        </w:rPr>
      </w:pPr>
    </w:p>
    <w:p w:rsidR="009D2314" w:rsidRPr="001A6522" w:rsidRDefault="005E2FA0" w:rsidP="001A6522">
      <w:pPr>
        <w:pStyle w:val="PargrafodaLista"/>
        <w:numPr>
          <w:ilvl w:val="1"/>
          <w:numId w:val="23"/>
        </w:numPr>
        <w:tabs>
          <w:tab w:val="left" w:pos="142"/>
        </w:tabs>
        <w:ind w:left="0" w:firstLine="0"/>
        <w:jc w:val="both"/>
        <w:rPr>
          <w:rFonts w:ascii="Arial" w:hAnsi="Arial" w:cs="Arial"/>
          <w:color w:val="000000"/>
          <w:sz w:val="16"/>
          <w:szCs w:val="16"/>
        </w:rPr>
      </w:pPr>
      <w:r w:rsidRPr="001A6522">
        <w:rPr>
          <w:rFonts w:ascii="Arial" w:hAnsi="Arial" w:cs="Arial"/>
          <w:color w:val="000000"/>
          <w:sz w:val="16"/>
          <w:szCs w:val="16"/>
        </w:rPr>
        <w:t xml:space="preserve"> </w:t>
      </w:r>
      <w:r w:rsidR="009D2314" w:rsidRPr="001A6522">
        <w:rPr>
          <w:rFonts w:ascii="Arial" w:hAnsi="Arial" w:cs="Arial"/>
          <w:color w:val="000000"/>
          <w:sz w:val="16"/>
          <w:szCs w:val="16"/>
        </w:rPr>
        <w:t xml:space="preserve">A Ata de Registro de Preços, os ajustes dela decorrentes, suas alterações e rescisões obedecerão ao Decreto Estadual </w:t>
      </w:r>
      <w:r w:rsidR="00F03D5F" w:rsidRPr="001A6522">
        <w:rPr>
          <w:rFonts w:ascii="Arial" w:hAnsi="Arial" w:cs="Arial"/>
          <w:color w:val="000000"/>
          <w:sz w:val="16"/>
          <w:szCs w:val="16"/>
        </w:rPr>
        <w:t>18.340/13</w:t>
      </w:r>
      <w:r w:rsidR="009D2314" w:rsidRPr="001A6522">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1A6522">
      <w:pPr>
        <w:tabs>
          <w:tab w:val="left" w:pos="142"/>
        </w:tabs>
        <w:jc w:val="both"/>
        <w:rPr>
          <w:rFonts w:ascii="Arial" w:hAnsi="Arial" w:cs="Arial"/>
          <w:color w:val="000000"/>
          <w:sz w:val="16"/>
          <w:szCs w:val="16"/>
        </w:rPr>
      </w:pPr>
    </w:p>
    <w:p w:rsidR="009D2314" w:rsidRPr="001A6522" w:rsidRDefault="005E2FA0" w:rsidP="001A6522">
      <w:pPr>
        <w:pStyle w:val="PargrafodaLista"/>
        <w:numPr>
          <w:ilvl w:val="1"/>
          <w:numId w:val="23"/>
        </w:numPr>
        <w:tabs>
          <w:tab w:val="left" w:pos="142"/>
        </w:tabs>
        <w:ind w:left="0" w:firstLine="0"/>
        <w:jc w:val="both"/>
        <w:rPr>
          <w:rFonts w:ascii="Arial" w:hAnsi="Arial" w:cs="Arial"/>
          <w:color w:val="000000"/>
          <w:sz w:val="16"/>
          <w:szCs w:val="16"/>
        </w:rPr>
      </w:pPr>
      <w:r w:rsidRPr="001A6522">
        <w:rPr>
          <w:rFonts w:ascii="Arial" w:hAnsi="Arial" w:cs="Arial"/>
          <w:color w:val="000000"/>
          <w:sz w:val="16"/>
          <w:szCs w:val="16"/>
        </w:rPr>
        <w:t xml:space="preserve"> </w:t>
      </w:r>
      <w:r w:rsidR="009D2314" w:rsidRPr="001A6522">
        <w:rPr>
          <w:rFonts w:ascii="Arial" w:hAnsi="Arial" w:cs="Arial"/>
          <w:color w:val="000000"/>
          <w:sz w:val="16"/>
          <w:szCs w:val="16"/>
        </w:rPr>
        <w:t>Fazem parte integrante desta Ata, para todos os efeitos legais: o Edital de Licitação e seus anexos, bem como, o ANEXO ÚNICO desta ata</w:t>
      </w:r>
      <w:r w:rsidR="00876638" w:rsidRPr="001A6522">
        <w:rPr>
          <w:rFonts w:ascii="Arial" w:hAnsi="Arial" w:cs="Arial"/>
          <w:color w:val="000000"/>
          <w:sz w:val="16"/>
          <w:szCs w:val="16"/>
        </w:rPr>
        <w:t xml:space="preserve"> </w:t>
      </w:r>
      <w:r w:rsidR="009D2314" w:rsidRPr="001A6522">
        <w:rPr>
          <w:rFonts w:ascii="Arial" w:hAnsi="Arial" w:cs="Arial"/>
          <w:color w:val="000000"/>
          <w:sz w:val="16"/>
          <w:szCs w:val="16"/>
        </w:rPr>
        <w:t>que contém os preços registrados e respectivos detentores.</w:t>
      </w:r>
    </w:p>
    <w:p w:rsidR="00BB6A9F" w:rsidRPr="009A54D1" w:rsidRDefault="00BB6A9F" w:rsidP="001A6522">
      <w:pPr>
        <w:tabs>
          <w:tab w:val="left" w:pos="142"/>
        </w:tabs>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C50BF7" w:rsidRPr="00C50BF7" w:rsidRDefault="00B96D7C"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138" w:rsidRDefault="00792138">
      <w:r>
        <w:separator/>
      </w:r>
    </w:p>
  </w:endnote>
  <w:endnote w:type="continuationSeparator" w:id="0">
    <w:p w:rsidR="00792138" w:rsidRDefault="00792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138" w:rsidRDefault="00792138">
      <w:r>
        <w:separator/>
      </w:r>
    </w:p>
  </w:footnote>
  <w:footnote w:type="continuationSeparator" w:id="0">
    <w:p w:rsidR="00792138" w:rsidRDefault="007921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138" w:rsidRDefault="00792138">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707260F8"/>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307"/>
        </w:tabs>
        <w:ind w:left="360"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56640FF"/>
    <w:multiLevelType w:val="multilevel"/>
    <w:tmpl w:val="0ABC114A"/>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206F00"/>
    <w:multiLevelType w:val="multilevel"/>
    <w:tmpl w:val="674403F6"/>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7715082"/>
    <w:multiLevelType w:val="hybridMultilevel"/>
    <w:tmpl w:val="964427AA"/>
    <w:lvl w:ilvl="0" w:tplc="9E92EBC8">
      <w:start w:val="1"/>
      <w:numFmt w:val="decimal"/>
      <w:lvlText w:val="5.1.%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nsid w:val="2ABD46CA"/>
    <w:multiLevelType w:val="hybridMultilevel"/>
    <w:tmpl w:val="B5787438"/>
    <w:lvl w:ilvl="0" w:tplc="016CDBE6">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2">
    <w:nsid w:val="30462F15"/>
    <w:multiLevelType w:val="multilevel"/>
    <w:tmpl w:val="DA1AC292"/>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0E908D6"/>
    <w:multiLevelType w:val="multilevel"/>
    <w:tmpl w:val="41502C60"/>
    <w:lvl w:ilvl="0">
      <w:start w:val="1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3AC7F11"/>
    <w:multiLevelType w:val="multilevel"/>
    <w:tmpl w:val="23FE17AE"/>
    <w:lvl w:ilvl="0">
      <w:start w:val="1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489A0BC1"/>
    <w:multiLevelType w:val="multilevel"/>
    <w:tmpl w:val="16647128"/>
    <w:lvl w:ilvl="0">
      <w:start w:val="1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51E46212"/>
    <w:multiLevelType w:val="multilevel"/>
    <w:tmpl w:val="4066FDCA"/>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74F8BE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5DA3527"/>
    <w:multiLevelType w:val="hybridMultilevel"/>
    <w:tmpl w:val="A164E9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8380783"/>
    <w:multiLevelType w:val="multilevel"/>
    <w:tmpl w:val="C94AC0E4"/>
    <w:lvl w:ilvl="0">
      <w:start w:val="10"/>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1856" w:hanging="72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2784" w:hanging="1080"/>
      </w:pPr>
      <w:rPr>
        <w:rFonts w:hint="default"/>
        <w:color w:val="auto"/>
      </w:rPr>
    </w:lvl>
    <w:lvl w:ilvl="7">
      <w:start w:val="1"/>
      <w:numFmt w:val="decimal"/>
      <w:lvlText w:val="%1.%2.%3.%4.%5.%6.%7.%8."/>
      <w:lvlJc w:val="left"/>
      <w:pPr>
        <w:ind w:left="3068" w:hanging="1080"/>
      </w:pPr>
      <w:rPr>
        <w:rFonts w:hint="default"/>
        <w:color w:val="auto"/>
      </w:rPr>
    </w:lvl>
    <w:lvl w:ilvl="8">
      <w:start w:val="1"/>
      <w:numFmt w:val="decimal"/>
      <w:lvlText w:val="%1.%2.%3.%4.%5.%6.%7.%8.%9."/>
      <w:lvlJc w:val="left"/>
      <w:pPr>
        <w:ind w:left="3712" w:hanging="1440"/>
      </w:pPr>
      <w:rPr>
        <w:rFonts w:hint="default"/>
        <w:color w:val="auto"/>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2B60DBB"/>
    <w:multiLevelType w:val="multilevel"/>
    <w:tmpl w:val="BF2439BC"/>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6">
    <w:nsid w:val="7BFE0060"/>
    <w:multiLevelType w:val="hybridMultilevel"/>
    <w:tmpl w:val="8D0460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9"/>
  </w:num>
  <w:num w:numId="2">
    <w:abstractNumId w:val="16"/>
  </w:num>
  <w:num w:numId="3">
    <w:abstractNumId w:val="7"/>
  </w:num>
  <w:num w:numId="4">
    <w:abstractNumId w:val="6"/>
  </w:num>
  <w:num w:numId="5">
    <w:abstractNumId w:val="15"/>
  </w:num>
  <w:num w:numId="6">
    <w:abstractNumId w:val="1"/>
  </w:num>
  <w:num w:numId="7">
    <w:abstractNumId w:val="21"/>
  </w:num>
  <w:num w:numId="8">
    <w:abstractNumId w:val="18"/>
  </w:num>
  <w:num w:numId="9">
    <w:abstractNumId w:val="26"/>
  </w:num>
  <w:num w:numId="10">
    <w:abstractNumId w:val="11"/>
  </w:num>
  <w:num w:numId="11">
    <w:abstractNumId w:val="22"/>
  </w:num>
  <w:num w:numId="12">
    <w:abstractNumId w:val="5"/>
  </w:num>
  <w:num w:numId="13">
    <w:abstractNumId w:val="20"/>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25"/>
  </w:num>
  <w:num w:numId="17">
    <w:abstractNumId w:val="4"/>
  </w:num>
  <w:num w:numId="18">
    <w:abstractNumId w:val="10"/>
  </w:num>
  <w:num w:numId="19">
    <w:abstractNumId w:val="9"/>
  </w:num>
  <w:num w:numId="20">
    <w:abstractNumId w:val="12"/>
  </w:num>
  <w:num w:numId="21">
    <w:abstractNumId w:val="14"/>
  </w:num>
  <w:num w:numId="22">
    <w:abstractNumId w:val="17"/>
  </w:num>
  <w:num w:numId="23">
    <w:abstractNumId w:val="24"/>
  </w:num>
  <w:num w:numId="2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880"/>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0A7C"/>
    <w:rsid w:val="00122860"/>
    <w:rsid w:val="00123460"/>
    <w:rsid w:val="00124F45"/>
    <w:rsid w:val="00125132"/>
    <w:rsid w:val="001256C6"/>
    <w:rsid w:val="00126BCD"/>
    <w:rsid w:val="00136D85"/>
    <w:rsid w:val="00137FCC"/>
    <w:rsid w:val="00141A61"/>
    <w:rsid w:val="001440E6"/>
    <w:rsid w:val="001477CC"/>
    <w:rsid w:val="00150F0C"/>
    <w:rsid w:val="00154611"/>
    <w:rsid w:val="00156C1F"/>
    <w:rsid w:val="00157C08"/>
    <w:rsid w:val="00160C39"/>
    <w:rsid w:val="00160FBE"/>
    <w:rsid w:val="001625A5"/>
    <w:rsid w:val="00167705"/>
    <w:rsid w:val="001677BD"/>
    <w:rsid w:val="0017078D"/>
    <w:rsid w:val="0017251B"/>
    <w:rsid w:val="00181DAB"/>
    <w:rsid w:val="00190648"/>
    <w:rsid w:val="0019378A"/>
    <w:rsid w:val="00196276"/>
    <w:rsid w:val="00197337"/>
    <w:rsid w:val="001A0C25"/>
    <w:rsid w:val="001A4EC2"/>
    <w:rsid w:val="001A63B1"/>
    <w:rsid w:val="001A6522"/>
    <w:rsid w:val="001B1455"/>
    <w:rsid w:val="001C0B88"/>
    <w:rsid w:val="001C18CF"/>
    <w:rsid w:val="001C2D5C"/>
    <w:rsid w:val="001C5530"/>
    <w:rsid w:val="001D03D0"/>
    <w:rsid w:val="001D13A1"/>
    <w:rsid w:val="001D515A"/>
    <w:rsid w:val="001D6628"/>
    <w:rsid w:val="001D737C"/>
    <w:rsid w:val="001D7CAD"/>
    <w:rsid w:val="001E07E0"/>
    <w:rsid w:val="001E1A8A"/>
    <w:rsid w:val="001E4287"/>
    <w:rsid w:val="001E4390"/>
    <w:rsid w:val="001E5672"/>
    <w:rsid w:val="001E79D3"/>
    <w:rsid w:val="001F11F9"/>
    <w:rsid w:val="001F2E9E"/>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36E6"/>
    <w:rsid w:val="00255F4C"/>
    <w:rsid w:val="00256091"/>
    <w:rsid w:val="00257033"/>
    <w:rsid w:val="00260036"/>
    <w:rsid w:val="00263010"/>
    <w:rsid w:val="002640C0"/>
    <w:rsid w:val="00265C0C"/>
    <w:rsid w:val="002660D3"/>
    <w:rsid w:val="0026689A"/>
    <w:rsid w:val="0027115B"/>
    <w:rsid w:val="00282B83"/>
    <w:rsid w:val="0028355D"/>
    <w:rsid w:val="00284428"/>
    <w:rsid w:val="002864E3"/>
    <w:rsid w:val="00286A75"/>
    <w:rsid w:val="00294FBA"/>
    <w:rsid w:val="002A000F"/>
    <w:rsid w:val="002A1D6C"/>
    <w:rsid w:val="002A208A"/>
    <w:rsid w:val="002B086A"/>
    <w:rsid w:val="002B1530"/>
    <w:rsid w:val="002B37D9"/>
    <w:rsid w:val="002B5727"/>
    <w:rsid w:val="002B5A0D"/>
    <w:rsid w:val="002B736B"/>
    <w:rsid w:val="002C0603"/>
    <w:rsid w:val="002C214A"/>
    <w:rsid w:val="002C5AC0"/>
    <w:rsid w:val="002D2E8E"/>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1C2E"/>
    <w:rsid w:val="003645F7"/>
    <w:rsid w:val="003659F4"/>
    <w:rsid w:val="00370949"/>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14FB"/>
    <w:rsid w:val="003E2102"/>
    <w:rsid w:val="003F75F4"/>
    <w:rsid w:val="003F77C8"/>
    <w:rsid w:val="0040224D"/>
    <w:rsid w:val="004042D9"/>
    <w:rsid w:val="004055A9"/>
    <w:rsid w:val="00406A74"/>
    <w:rsid w:val="0040702C"/>
    <w:rsid w:val="00413A99"/>
    <w:rsid w:val="00416924"/>
    <w:rsid w:val="00416C3A"/>
    <w:rsid w:val="00420459"/>
    <w:rsid w:val="0042181F"/>
    <w:rsid w:val="00422E3B"/>
    <w:rsid w:val="0042341E"/>
    <w:rsid w:val="00424A71"/>
    <w:rsid w:val="0042517E"/>
    <w:rsid w:val="00425D13"/>
    <w:rsid w:val="0042753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4787"/>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5C2D"/>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138"/>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5AED"/>
    <w:rsid w:val="007D7BA3"/>
    <w:rsid w:val="007E2187"/>
    <w:rsid w:val="007E5F23"/>
    <w:rsid w:val="007E6BA2"/>
    <w:rsid w:val="007F109C"/>
    <w:rsid w:val="007F3CA9"/>
    <w:rsid w:val="007F5380"/>
    <w:rsid w:val="007F6222"/>
    <w:rsid w:val="007F679C"/>
    <w:rsid w:val="008012DE"/>
    <w:rsid w:val="00805323"/>
    <w:rsid w:val="00810266"/>
    <w:rsid w:val="00811634"/>
    <w:rsid w:val="00811C3A"/>
    <w:rsid w:val="00812047"/>
    <w:rsid w:val="00814595"/>
    <w:rsid w:val="00815110"/>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3264"/>
    <w:rsid w:val="00864457"/>
    <w:rsid w:val="00865D9C"/>
    <w:rsid w:val="00866569"/>
    <w:rsid w:val="008668C5"/>
    <w:rsid w:val="00866E56"/>
    <w:rsid w:val="008700B2"/>
    <w:rsid w:val="00873EE0"/>
    <w:rsid w:val="00875016"/>
    <w:rsid w:val="00876638"/>
    <w:rsid w:val="0088035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59F4"/>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A1A"/>
    <w:rsid w:val="00977B39"/>
    <w:rsid w:val="0098097E"/>
    <w:rsid w:val="00987BBD"/>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3AD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0254"/>
    <w:rsid w:val="00B8319C"/>
    <w:rsid w:val="00B845F6"/>
    <w:rsid w:val="00B8662B"/>
    <w:rsid w:val="00B86F85"/>
    <w:rsid w:val="00B874BE"/>
    <w:rsid w:val="00B87514"/>
    <w:rsid w:val="00B87600"/>
    <w:rsid w:val="00B96D7C"/>
    <w:rsid w:val="00BA19C0"/>
    <w:rsid w:val="00BA1E55"/>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A3"/>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8BF"/>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2CE8"/>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0F17"/>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307E"/>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2E13"/>
    <w:rsid w:val="00ED6824"/>
    <w:rsid w:val="00ED76BF"/>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B722B"/>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3FEDE0A-D5A5-48CF-BD5F-37805CFB1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FBB0E4-C1A2-4AF8-9088-45A6301A6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3373</Words>
  <Characters>18889</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2019-05-22T18:24:00Z</cp:lastPrinted>
  <dcterms:created xsi:type="dcterms:W3CDTF">2019-05-22T18:16:00Z</dcterms:created>
  <dcterms:modified xsi:type="dcterms:W3CDTF">2019-05-22T18:24:00Z</dcterms:modified>
</cp:coreProperties>
</file>