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2536E6">
        <w:rPr>
          <w:rFonts w:ascii="Arial" w:hAnsi="Arial" w:cs="Arial"/>
          <w:b/>
          <w:sz w:val="16"/>
          <w:szCs w:val="16"/>
        </w:rPr>
        <w:t>20</w:t>
      </w:r>
      <w:r w:rsidR="008515B0">
        <w:rPr>
          <w:rFonts w:ascii="Arial" w:hAnsi="Arial" w:cs="Arial"/>
          <w:b/>
          <w:sz w:val="16"/>
          <w:szCs w:val="16"/>
        </w:rPr>
        <w:t>5</w:t>
      </w:r>
      <w:r w:rsidR="00CF6980">
        <w:rPr>
          <w:rFonts w:ascii="Arial" w:hAnsi="Arial" w:cs="Arial"/>
          <w:b/>
          <w:sz w:val="16"/>
          <w:szCs w:val="16"/>
        </w:rPr>
        <w:t>/</w:t>
      </w:r>
      <w:r w:rsidR="00300900">
        <w:rPr>
          <w:rFonts w:ascii="Arial" w:hAnsi="Arial" w:cs="Arial"/>
          <w:b/>
          <w:sz w:val="16"/>
          <w:szCs w:val="16"/>
        </w:rPr>
        <w:t>201</w:t>
      </w:r>
      <w:r w:rsidR="00CF6980">
        <w:rPr>
          <w:rFonts w:ascii="Arial" w:hAnsi="Arial" w:cs="Arial"/>
          <w:b/>
          <w:sz w:val="16"/>
          <w:szCs w:val="16"/>
        </w:rPr>
        <w:t>7</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17251B">
        <w:rPr>
          <w:rFonts w:ascii="Arial" w:hAnsi="Arial" w:cs="Arial"/>
          <w:b/>
          <w:bCs/>
          <w:sz w:val="16"/>
          <w:szCs w:val="16"/>
        </w:rPr>
        <w:t>29</w:t>
      </w:r>
      <w:r w:rsidR="008515B0">
        <w:rPr>
          <w:rFonts w:ascii="Arial" w:hAnsi="Arial" w:cs="Arial"/>
          <w:b/>
          <w:bCs/>
          <w:sz w:val="16"/>
          <w:szCs w:val="16"/>
        </w:rPr>
        <w:t>4</w:t>
      </w:r>
      <w:r w:rsidR="00C80482">
        <w:rPr>
          <w:rFonts w:ascii="Arial" w:hAnsi="Arial" w:cs="Arial"/>
          <w:b/>
          <w:bCs/>
          <w:sz w:val="16"/>
          <w:szCs w:val="16"/>
        </w:rPr>
        <w:t>/2017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r w:rsidR="00B1164D" w:rsidRPr="00B1164D">
        <w:rPr>
          <w:rFonts w:ascii="Arial" w:hAnsi="Arial" w:cs="Arial"/>
          <w:b/>
          <w:bCs/>
          <w:sz w:val="16"/>
          <w:szCs w:val="16"/>
        </w:rPr>
        <w:t>0043.0013</w:t>
      </w:r>
      <w:r w:rsidR="008515B0">
        <w:rPr>
          <w:rFonts w:ascii="Arial" w:hAnsi="Arial" w:cs="Arial"/>
          <w:b/>
          <w:bCs/>
          <w:sz w:val="16"/>
          <w:szCs w:val="16"/>
        </w:rPr>
        <w:t>10/2017-00</w:t>
      </w:r>
    </w:p>
    <w:p w:rsidR="009D2314" w:rsidRPr="00587C0E" w:rsidRDefault="009D2314" w:rsidP="00F73958">
      <w:pPr>
        <w:pStyle w:val="Cabealho"/>
        <w:jc w:val="both"/>
        <w:rPr>
          <w:rFonts w:ascii="Arial" w:hAnsi="Arial" w:cs="Arial"/>
          <w:b/>
          <w:sz w:val="16"/>
          <w:szCs w:val="16"/>
        </w:rPr>
      </w:pPr>
    </w:p>
    <w:p w:rsidR="009D2314" w:rsidRPr="00B1164D"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B1164D">
        <w:rPr>
          <w:rFonts w:ascii="Arial" w:hAnsi="Arial" w:cs="Arial"/>
          <w:b/>
          <w:bCs/>
          <w:color w:val="000000"/>
          <w:sz w:val="16"/>
          <w:szCs w:val="16"/>
        </w:rPr>
        <w:t>Superintendente da SUPEL</w:t>
      </w:r>
      <w:r w:rsidRPr="00B1164D">
        <w:rPr>
          <w:rFonts w:ascii="Arial" w:hAnsi="Arial" w:cs="Arial"/>
          <w:color w:val="000000"/>
          <w:sz w:val="16"/>
          <w:szCs w:val="16"/>
        </w:rPr>
        <w:t>, Senhor Márcio Rogério Gabriel e a(s) empresa(s) qualificada(s) no</w:t>
      </w:r>
      <w:r w:rsidR="00190648" w:rsidRPr="00B1164D">
        <w:rPr>
          <w:rFonts w:ascii="Arial" w:hAnsi="Arial" w:cs="Arial"/>
          <w:color w:val="000000"/>
          <w:sz w:val="16"/>
          <w:szCs w:val="16"/>
        </w:rPr>
        <w:t xml:space="preserve"> Anexo Único desta Ata, resolvem</w:t>
      </w:r>
      <w:r w:rsidRPr="00B1164D">
        <w:rPr>
          <w:rFonts w:ascii="Arial" w:hAnsi="Arial" w:cs="Arial"/>
          <w:color w:val="000000"/>
          <w:sz w:val="16"/>
          <w:szCs w:val="16"/>
        </w:rPr>
        <w:t xml:space="preserve"> </w:t>
      </w:r>
      <w:r w:rsidRPr="00B1164D">
        <w:rPr>
          <w:rFonts w:ascii="Arial" w:hAnsi="Arial" w:cs="Arial"/>
          <w:b/>
          <w:bCs/>
          <w:color w:val="000000"/>
          <w:sz w:val="16"/>
          <w:szCs w:val="16"/>
        </w:rPr>
        <w:t xml:space="preserve">REGISTRAR O </w:t>
      </w:r>
      <w:r w:rsidRPr="00B1164D">
        <w:rPr>
          <w:rFonts w:ascii="Arial" w:hAnsi="Arial" w:cs="Arial"/>
          <w:b/>
          <w:color w:val="000000"/>
          <w:sz w:val="16"/>
          <w:szCs w:val="16"/>
        </w:rPr>
        <w:t>PREÇ</w:t>
      </w:r>
      <w:r w:rsidR="00F17DD3" w:rsidRPr="00B1164D">
        <w:rPr>
          <w:rFonts w:ascii="Arial" w:hAnsi="Arial" w:cs="Arial"/>
          <w:b/>
          <w:color w:val="000000"/>
          <w:sz w:val="16"/>
          <w:szCs w:val="16"/>
        </w:rPr>
        <w:t>O</w:t>
      </w:r>
      <w:r w:rsidR="008515B0">
        <w:rPr>
          <w:rFonts w:ascii="Arial" w:hAnsi="Arial" w:cs="Arial"/>
          <w:color w:val="000000"/>
          <w:sz w:val="16"/>
          <w:szCs w:val="16"/>
        </w:rPr>
        <w:t xml:space="preserve"> </w:t>
      </w:r>
      <w:r w:rsidR="008515B0" w:rsidRPr="008515B0">
        <w:rPr>
          <w:rFonts w:ascii="Arial" w:hAnsi="Arial" w:cs="Arial"/>
          <w:color w:val="000000"/>
          <w:sz w:val="16"/>
          <w:szCs w:val="16"/>
        </w:rPr>
        <w:t>para aquisição de material de construção civil (material de pintura) constantes na tabela SINAPI, para atender os órgãos da Administração Direta e Indireta do Governo do Estado de Rondônia</w:t>
      </w:r>
      <w:r w:rsidR="00C308CC" w:rsidRPr="00B1164D">
        <w:rPr>
          <w:rFonts w:ascii="Arial" w:hAnsi="Arial" w:cs="Arial"/>
          <w:color w:val="000000"/>
          <w:sz w:val="16"/>
          <w:szCs w:val="16"/>
        </w:rPr>
        <w:t>,</w:t>
      </w:r>
      <w:r w:rsidR="004042D9" w:rsidRPr="00B1164D">
        <w:rPr>
          <w:rFonts w:ascii="Arial" w:hAnsi="Arial" w:cs="Arial"/>
          <w:color w:val="000000"/>
          <w:sz w:val="16"/>
          <w:szCs w:val="16"/>
        </w:rPr>
        <w:t xml:space="preserve"> a pedido desta SUPEL</w:t>
      </w:r>
      <w:r w:rsidR="00A212A5" w:rsidRPr="00B1164D">
        <w:rPr>
          <w:rFonts w:ascii="Arial" w:hAnsi="Arial" w:cs="Arial"/>
          <w:color w:val="000000"/>
          <w:sz w:val="16"/>
          <w:szCs w:val="16"/>
        </w:rPr>
        <w:t xml:space="preserve"> para o período de 12 meses, </w:t>
      </w:r>
      <w:r w:rsidR="00D4453E" w:rsidRPr="00B1164D">
        <w:rPr>
          <w:rFonts w:ascii="Arial" w:hAnsi="Arial" w:cs="Arial"/>
          <w:color w:val="000000"/>
          <w:sz w:val="16"/>
          <w:szCs w:val="16"/>
        </w:rPr>
        <w:t>conforme Anexo Único desta ata, atendendo as condições previstas no instrumento convocatório e as constantes nesta Ata de Registro de Preços,</w:t>
      </w:r>
      <w:r w:rsidRPr="00B1164D">
        <w:rPr>
          <w:rFonts w:ascii="Arial" w:hAnsi="Arial" w:cs="Arial"/>
          <w:color w:val="000000" w:themeColor="text1"/>
          <w:sz w:val="16"/>
          <w:szCs w:val="16"/>
        </w:rPr>
        <w:t xml:space="preserve"> sujeitando-se as partes às normas constantes da Lei nº. 8.666/93 e suas alterações, Decreto Estadual nº 1</w:t>
      </w:r>
      <w:r w:rsidR="0096128C" w:rsidRPr="00B1164D">
        <w:rPr>
          <w:rFonts w:ascii="Arial" w:hAnsi="Arial" w:cs="Arial"/>
          <w:color w:val="000000" w:themeColor="text1"/>
          <w:sz w:val="16"/>
          <w:szCs w:val="16"/>
        </w:rPr>
        <w:t>8.340/13</w:t>
      </w:r>
      <w:r w:rsidRPr="00B1164D">
        <w:rPr>
          <w:rFonts w:ascii="Arial" w:hAnsi="Arial" w:cs="Arial"/>
          <w:color w:val="000000" w:themeColor="text1"/>
          <w:sz w:val="16"/>
          <w:szCs w:val="16"/>
        </w:rPr>
        <w:t xml:space="preserve"> e suas alterações e em conformidade com as disposições a seguir.</w:t>
      </w:r>
    </w:p>
    <w:p w:rsidR="009D2314" w:rsidRPr="00B1164D" w:rsidRDefault="009D2314" w:rsidP="008A7686">
      <w:pPr>
        <w:rPr>
          <w:rFonts w:ascii="Arial" w:hAnsi="Arial" w:cs="Arial"/>
          <w:color w:val="000000" w:themeColor="text1"/>
          <w:sz w:val="16"/>
          <w:szCs w:val="16"/>
        </w:rPr>
      </w:pPr>
    </w:p>
    <w:p w:rsidR="009D2314" w:rsidRPr="00B1164D" w:rsidRDefault="009D2314" w:rsidP="009D2314">
      <w:pPr>
        <w:jc w:val="both"/>
        <w:rPr>
          <w:rFonts w:ascii="Arial" w:hAnsi="Arial" w:cs="Arial"/>
          <w:b/>
          <w:color w:val="000000" w:themeColor="text1"/>
          <w:sz w:val="16"/>
          <w:szCs w:val="16"/>
        </w:rPr>
      </w:pPr>
      <w:r w:rsidRPr="00B1164D">
        <w:rPr>
          <w:rFonts w:ascii="Arial" w:hAnsi="Arial" w:cs="Arial"/>
          <w:b/>
          <w:bCs/>
          <w:color w:val="000000" w:themeColor="text1"/>
          <w:sz w:val="16"/>
          <w:szCs w:val="16"/>
        </w:rPr>
        <w:t>1. DO OBJETO</w:t>
      </w:r>
    </w:p>
    <w:p w:rsidR="009D2314" w:rsidRPr="00B1164D" w:rsidRDefault="009D2314" w:rsidP="009D2314">
      <w:pPr>
        <w:jc w:val="both"/>
        <w:rPr>
          <w:rFonts w:ascii="Arial" w:hAnsi="Arial" w:cs="Arial"/>
          <w:color w:val="000000" w:themeColor="text1"/>
          <w:sz w:val="16"/>
          <w:szCs w:val="16"/>
        </w:rPr>
      </w:pPr>
    </w:p>
    <w:p w:rsidR="00C308CC" w:rsidRPr="00B1164D" w:rsidRDefault="002E300A" w:rsidP="008C7613">
      <w:pPr>
        <w:jc w:val="both"/>
        <w:rPr>
          <w:rFonts w:ascii="Arial" w:hAnsi="Arial" w:cs="Arial"/>
          <w:sz w:val="16"/>
          <w:szCs w:val="16"/>
        </w:rPr>
      </w:pPr>
      <w:r w:rsidRPr="00B1164D">
        <w:rPr>
          <w:rFonts w:ascii="Arial" w:hAnsi="Arial" w:cs="Arial"/>
          <w:b/>
          <w:sz w:val="16"/>
          <w:szCs w:val="16"/>
        </w:rPr>
        <w:t>REGISTRAR O PREÇO</w:t>
      </w:r>
      <w:r w:rsidR="00524202" w:rsidRPr="00B1164D">
        <w:rPr>
          <w:rFonts w:ascii="Arial" w:hAnsi="Arial" w:cs="Arial"/>
          <w:sz w:val="16"/>
          <w:szCs w:val="16"/>
        </w:rPr>
        <w:t xml:space="preserve"> </w:t>
      </w:r>
      <w:r w:rsidR="008515B0" w:rsidRPr="008515B0">
        <w:rPr>
          <w:rFonts w:ascii="Arial" w:hAnsi="Arial" w:cs="Arial"/>
          <w:color w:val="000000"/>
          <w:sz w:val="16"/>
          <w:szCs w:val="16"/>
        </w:rPr>
        <w:t>para aquisição de material de construção civil (material de pintura) constantes na tabela SINAPI, para atender os órgãos da Administração Direta e Indireta do Governo do Estado de Rondônia</w:t>
      </w:r>
      <w:r w:rsidR="008515B0" w:rsidRPr="00B1164D">
        <w:rPr>
          <w:rFonts w:ascii="Arial" w:hAnsi="Arial" w:cs="Arial"/>
          <w:color w:val="000000"/>
          <w:sz w:val="16"/>
          <w:szCs w:val="16"/>
        </w:rPr>
        <w:t>, a pedido desta SUPEL para o período de 12 meses</w:t>
      </w:r>
      <w:r w:rsidR="009259F4" w:rsidRPr="00B1164D">
        <w:rPr>
          <w:rFonts w:ascii="Arial" w:hAnsi="Arial" w:cs="Arial"/>
          <w:sz w:val="16"/>
          <w:szCs w:val="16"/>
        </w:rPr>
        <w:t>.</w:t>
      </w:r>
    </w:p>
    <w:p w:rsidR="009259F4" w:rsidRPr="00B1164D" w:rsidRDefault="009259F4"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w:t>
      </w:r>
      <w:r w:rsidR="00024880">
        <w:rPr>
          <w:sz w:val="16"/>
          <w:szCs w:val="16"/>
        </w:rPr>
        <w:t xml:space="preserve"> </w:t>
      </w:r>
      <w:r w:rsidRPr="009A54D1">
        <w:rPr>
          <w:sz w:val="16"/>
          <w:szCs w:val="16"/>
        </w:rPr>
        <w:t xml:space="preserve">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Default="009D2314" w:rsidP="009D2314">
      <w:pPr>
        <w:pStyle w:val="Corpodetexto2"/>
        <w:ind w:right="-1" w:firstLine="0"/>
        <w:rPr>
          <w:sz w:val="16"/>
          <w:szCs w:val="16"/>
        </w:rPr>
      </w:pPr>
      <w:r w:rsidRPr="00D961FE">
        <w:rPr>
          <w:bCs/>
          <w:sz w:val="16"/>
          <w:szCs w:val="16"/>
        </w:rPr>
        <w:t>4.1</w:t>
      </w:r>
      <w:r w:rsidRPr="009A54D1">
        <w:rPr>
          <w:sz w:val="16"/>
          <w:szCs w:val="16"/>
        </w:rPr>
        <w:t xml:space="preserve">. O </w:t>
      </w:r>
      <w:r w:rsidR="00792138">
        <w:rPr>
          <w:sz w:val="16"/>
          <w:szCs w:val="16"/>
        </w:rPr>
        <w:t>percentual de desconto</w:t>
      </w:r>
      <w:r w:rsidRPr="009A54D1">
        <w:rPr>
          <w:sz w:val="16"/>
          <w:szCs w:val="16"/>
        </w:rPr>
        <w:t>, a quantidade, o fornecedor e a especificação do item registrado nesta Ata, encontram-se indicados no Anexo</w:t>
      </w:r>
      <w:r w:rsidR="00024880">
        <w:rPr>
          <w:sz w:val="16"/>
          <w:szCs w:val="16"/>
        </w:rPr>
        <w:t xml:space="preserve"> ÚNICO </w:t>
      </w:r>
      <w:r w:rsidRPr="009A54D1">
        <w:rPr>
          <w:sz w:val="16"/>
          <w:szCs w:val="16"/>
        </w:rPr>
        <w:t xml:space="preserve">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6B04DB" w:rsidRPr="00137FCC" w:rsidRDefault="009D2314" w:rsidP="00137FCC">
      <w:pPr>
        <w:pStyle w:val="PargrafodaLista"/>
        <w:numPr>
          <w:ilvl w:val="1"/>
          <w:numId w:val="1"/>
        </w:numPr>
        <w:jc w:val="both"/>
        <w:rPr>
          <w:rFonts w:ascii="Arial" w:hAnsi="Arial" w:cs="Arial"/>
          <w:sz w:val="16"/>
          <w:szCs w:val="16"/>
        </w:rPr>
      </w:pPr>
      <w:r w:rsidRPr="006B04DB">
        <w:rPr>
          <w:rFonts w:ascii="Arial" w:hAnsi="Arial" w:cs="Arial"/>
          <w:sz w:val="16"/>
          <w:szCs w:val="16"/>
        </w:rPr>
        <w:t>O objeto e/ou serviço</w:t>
      </w:r>
      <w:r w:rsidR="000233CF" w:rsidRPr="006B04DB">
        <w:rPr>
          <w:rFonts w:ascii="Arial" w:hAnsi="Arial" w:cs="Arial"/>
          <w:sz w:val="16"/>
          <w:szCs w:val="16"/>
        </w:rPr>
        <w:t xml:space="preserve"> </w:t>
      </w:r>
      <w:r w:rsidRPr="006B04D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Default="006B04DB" w:rsidP="00880359">
      <w:pPr>
        <w:pStyle w:val="PargrafodaLista"/>
        <w:ind w:left="0" w:firstLine="360"/>
        <w:jc w:val="both"/>
        <w:rPr>
          <w:rFonts w:ascii="Arial" w:hAnsi="Arial" w:cs="Arial"/>
          <w:sz w:val="16"/>
          <w:szCs w:val="16"/>
        </w:rPr>
      </w:pPr>
    </w:p>
    <w:p w:rsidR="002536E6" w:rsidRPr="006B04DB" w:rsidRDefault="002536E6" w:rsidP="006B04DB">
      <w:pPr>
        <w:pStyle w:val="PargrafodaLista"/>
        <w:ind w:left="360"/>
        <w:jc w:val="both"/>
        <w:rPr>
          <w:rFonts w:ascii="Arial" w:hAnsi="Arial" w:cs="Arial"/>
          <w:sz w:val="16"/>
          <w:szCs w:val="16"/>
        </w:rPr>
      </w:pPr>
    </w:p>
    <w:p w:rsidR="002536E6" w:rsidRPr="002536E6" w:rsidRDefault="008668C5" w:rsidP="002536E6">
      <w:pPr>
        <w:pStyle w:val="PargrafodaLista"/>
        <w:numPr>
          <w:ilvl w:val="0"/>
          <w:numId w:val="1"/>
        </w:numPr>
        <w:spacing w:line="360" w:lineRule="auto"/>
        <w:jc w:val="both"/>
        <w:rPr>
          <w:rFonts w:ascii="Arial" w:hAnsi="Arial" w:cs="Arial"/>
          <w:b/>
          <w:bCs/>
          <w:sz w:val="16"/>
          <w:szCs w:val="16"/>
        </w:rPr>
      </w:pPr>
      <w:r w:rsidRPr="002536E6">
        <w:rPr>
          <w:rFonts w:ascii="Arial" w:hAnsi="Arial" w:cs="Arial"/>
          <w:b/>
          <w:bCs/>
          <w:sz w:val="16"/>
          <w:szCs w:val="16"/>
        </w:rPr>
        <w:t xml:space="preserve">DO PRAZO E LOCAL DE </w:t>
      </w:r>
      <w:r w:rsidR="00CF6980" w:rsidRPr="002536E6">
        <w:rPr>
          <w:rFonts w:ascii="Arial" w:hAnsi="Arial" w:cs="Arial"/>
          <w:b/>
          <w:bCs/>
          <w:sz w:val="16"/>
          <w:szCs w:val="16"/>
        </w:rPr>
        <w:t>ENTREGA</w:t>
      </w:r>
      <w:r w:rsidR="002536E6" w:rsidRPr="002536E6">
        <w:rPr>
          <w:rFonts w:ascii="Arial" w:hAnsi="Arial" w:cs="Arial"/>
          <w:b/>
          <w:bCs/>
          <w:sz w:val="16"/>
          <w:szCs w:val="16"/>
        </w:rPr>
        <w:t>:</w:t>
      </w:r>
    </w:p>
    <w:p w:rsidR="006B04DB" w:rsidRPr="002536E6" w:rsidRDefault="006B04DB" w:rsidP="00137FCC">
      <w:pPr>
        <w:spacing w:line="360" w:lineRule="auto"/>
        <w:jc w:val="both"/>
        <w:rPr>
          <w:rFonts w:ascii="Arial" w:hAnsi="Arial" w:cs="Arial"/>
          <w:sz w:val="16"/>
          <w:szCs w:val="16"/>
        </w:rPr>
      </w:pPr>
      <w:r w:rsidRPr="002536E6">
        <w:rPr>
          <w:rFonts w:ascii="Arial" w:hAnsi="Arial" w:cs="Arial"/>
          <w:sz w:val="16"/>
          <w:szCs w:val="16"/>
        </w:rPr>
        <w:t>6.1. No recebimento e aceitação de qualquer item, objeto desta Ata de Registro de Preços, serão observadas as especificações contidas no instrumento convocatório.  </w:t>
      </w:r>
    </w:p>
    <w:p w:rsidR="006B04DB" w:rsidRDefault="006B04DB" w:rsidP="00880359">
      <w:pPr>
        <w:pStyle w:val="Corpodetexto3"/>
        <w:numPr>
          <w:ilvl w:val="1"/>
          <w:numId w:val="2"/>
        </w:numPr>
        <w:tabs>
          <w:tab w:val="clear" w:pos="360"/>
          <w:tab w:val="num" w:pos="0"/>
          <w:tab w:val="left" w:pos="426"/>
        </w:tabs>
        <w:ind w:left="0" w:right="47" w:firstLine="0"/>
        <w:rPr>
          <w:rFonts w:ascii="Arial" w:hAnsi="Arial" w:cs="Arial"/>
          <w:sz w:val="16"/>
          <w:szCs w:val="16"/>
        </w:rPr>
      </w:pP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6B04DB" w:rsidRPr="00511633" w:rsidRDefault="006B04DB" w:rsidP="006B04DB">
      <w:pPr>
        <w:pStyle w:val="Corpodetexto3"/>
        <w:tabs>
          <w:tab w:val="left" w:pos="900"/>
        </w:tabs>
        <w:ind w:right="47"/>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11012"/>
        <w:gridCol w:w="71"/>
      </w:tblGrid>
      <w:tr w:rsidR="006B04DB" w:rsidRPr="002536E6" w:rsidTr="002536E6">
        <w:trPr>
          <w:gridAfter w:val="1"/>
          <w:wAfter w:w="32" w:type="pct"/>
          <w:trHeight w:val="439"/>
        </w:trPr>
        <w:tc>
          <w:tcPr>
            <w:tcW w:w="4968" w:type="pct"/>
            <w:tcBorders>
              <w:top w:val="nil"/>
              <w:left w:val="nil"/>
              <w:bottom w:val="nil"/>
              <w:right w:val="nil"/>
            </w:tcBorders>
          </w:tcPr>
          <w:p w:rsidR="002536E6" w:rsidRDefault="00CF6980" w:rsidP="00880359">
            <w:pPr>
              <w:pStyle w:val="Corpodetexto3"/>
              <w:numPr>
                <w:ilvl w:val="1"/>
                <w:numId w:val="2"/>
              </w:numPr>
              <w:tabs>
                <w:tab w:val="clear" w:pos="360"/>
                <w:tab w:val="num" w:pos="142"/>
                <w:tab w:val="left" w:pos="426"/>
              </w:tabs>
              <w:ind w:left="0" w:right="47" w:firstLine="0"/>
              <w:rPr>
                <w:rFonts w:ascii="Arial" w:hAnsi="Arial" w:cs="Arial"/>
                <w:sz w:val="16"/>
                <w:szCs w:val="16"/>
              </w:rPr>
            </w:pPr>
            <w:r w:rsidRPr="002536E6">
              <w:rPr>
                <w:rFonts w:ascii="Arial" w:hAnsi="Arial" w:cs="Arial"/>
                <w:b/>
                <w:sz w:val="16"/>
                <w:szCs w:val="16"/>
              </w:rPr>
              <w:t>DO PRAZO DE ENTREGA</w:t>
            </w:r>
            <w:r w:rsidR="00214276" w:rsidRPr="002536E6">
              <w:rPr>
                <w:rFonts w:ascii="Arial" w:hAnsi="Arial" w:cs="Arial"/>
                <w:b/>
                <w:sz w:val="16"/>
                <w:szCs w:val="16"/>
              </w:rPr>
              <w:t>:</w:t>
            </w:r>
            <w:r w:rsidR="00880359">
              <w:rPr>
                <w:rFonts w:ascii="Arial" w:hAnsi="Arial" w:cs="Arial"/>
                <w:sz w:val="16"/>
                <w:szCs w:val="16"/>
              </w:rPr>
              <w:t xml:space="preserve"> </w:t>
            </w:r>
            <w:r w:rsidR="00880359" w:rsidRPr="00880359">
              <w:rPr>
                <w:rFonts w:ascii="Arial" w:hAnsi="Arial" w:cs="Arial"/>
                <w:sz w:val="16"/>
                <w:szCs w:val="16"/>
              </w:rPr>
              <w:t>A en</w:t>
            </w:r>
            <w:r w:rsidR="00880359">
              <w:rPr>
                <w:rFonts w:ascii="Arial" w:hAnsi="Arial" w:cs="Arial"/>
                <w:sz w:val="16"/>
                <w:szCs w:val="16"/>
              </w:rPr>
              <w:t xml:space="preserve">trega dos itens constante na tabela SINAPI </w:t>
            </w:r>
            <w:r w:rsidR="00880359" w:rsidRPr="00880359">
              <w:rPr>
                <w:rFonts w:ascii="Arial" w:hAnsi="Arial" w:cs="Arial"/>
                <w:sz w:val="16"/>
                <w:szCs w:val="16"/>
              </w:rPr>
              <w:t>será</w:t>
            </w:r>
            <w:r w:rsidR="00880359">
              <w:rPr>
                <w:rFonts w:ascii="Arial" w:hAnsi="Arial" w:cs="Arial"/>
                <w:sz w:val="16"/>
                <w:szCs w:val="16"/>
              </w:rPr>
              <w:t xml:space="preserve"> entregua </w:t>
            </w:r>
            <w:r w:rsidR="00880359" w:rsidRPr="00880359">
              <w:rPr>
                <w:rFonts w:ascii="Arial" w:hAnsi="Arial" w:cs="Arial"/>
                <w:sz w:val="16"/>
                <w:szCs w:val="16"/>
              </w:rPr>
              <w:t>até 10 (dez) dias, contados da data do recebimento da Nota de Empenho ou assinatura do contrato. Este prazo poderá ser dilatado em casos excepcionais, mediante apresentação de justificativa, com concordância da Administração.</w:t>
            </w:r>
          </w:p>
          <w:p w:rsidR="00DE77D2" w:rsidRPr="00880359" w:rsidRDefault="00DE77D2" w:rsidP="00880359">
            <w:pPr>
              <w:tabs>
                <w:tab w:val="left" w:pos="355"/>
              </w:tabs>
              <w:jc w:val="both"/>
              <w:rPr>
                <w:rFonts w:ascii="Arial" w:hAnsi="Arial" w:cs="Arial"/>
                <w:sz w:val="16"/>
                <w:szCs w:val="16"/>
              </w:rPr>
            </w:pPr>
          </w:p>
        </w:tc>
      </w:tr>
      <w:tr w:rsidR="006B04DB" w:rsidRPr="00880359" w:rsidTr="00DE77D2">
        <w:tc>
          <w:tcPr>
            <w:tcW w:w="5000" w:type="pct"/>
            <w:gridSpan w:val="2"/>
            <w:tcBorders>
              <w:top w:val="nil"/>
              <w:left w:val="nil"/>
              <w:bottom w:val="nil"/>
              <w:right w:val="nil"/>
            </w:tcBorders>
          </w:tcPr>
          <w:p w:rsidR="00880359" w:rsidRPr="00880359" w:rsidRDefault="0091716B" w:rsidP="00880359">
            <w:pPr>
              <w:pStyle w:val="PargrafodaLista"/>
              <w:suppressAutoHyphens/>
              <w:autoSpaceDE w:val="0"/>
              <w:spacing w:before="120" w:after="120" w:line="276" w:lineRule="auto"/>
              <w:ind w:left="0"/>
              <w:jc w:val="both"/>
              <w:rPr>
                <w:rFonts w:ascii="Arial" w:hAnsi="Arial" w:cs="Arial"/>
                <w:sz w:val="16"/>
                <w:szCs w:val="16"/>
              </w:rPr>
            </w:pPr>
            <w:r w:rsidRPr="002536E6">
              <w:rPr>
                <w:rFonts w:ascii="Arial" w:hAnsi="Arial" w:cs="Arial"/>
                <w:sz w:val="16"/>
                <w:szCs w:val="16"/>
              </w:rPr>
              <w:t xml:space="preserve">6.4 </w:t>
            </w:r>
            <w:r w:rsidR="00CF6980" w:rsidRPr="00880359">
              <w:rPr>
                <w:rFonts w:ascii="Arial" w:hAnsi="Arial" w:cs="Arial"/>
                <w:b/>
                <w:sz w:val="16"/>
                <w:szCs w:val="16"/>
              </w:rPr>
              <w:t>DO LOCAL DE ENTREGA</w:t>
            </w:r>
            <w:r w:rsidR="006B04DB" w:rsidRPr="00880359">
              <w:rPr>
                <w:rFonts w:ascii="Arial" w:hAnsi="Arial" w:cs="Arial"/>
                <w:b/>
                <w:sz w:val="16"/>
                <w:szCs w:val="16"/>
              </w:rPr>
              <w:t>:</w:t>
            </w:r>
            <w:r w:rsidR="00370949" w:rsidRPr="002536E6">
              <w:rPr>
                <w:rFonts w:ascii="Arial" w:hAnsi="Arial" w:cs="Arial"/>
                <w:sz w:val="16"/>
                <w:szCs w:val="16"/>
              </w:rPr>
              <w:t xml:space="preserve"> </w:t>
            </w:r>
            <w:r w:rsidR="00880359">
              <w:rPr>
                <w:rFonts w:ascii="Arial" w:hAnsi="Arial" w:cs="Arial"/>
                <w:sz w:val="16"/>
                <w:szCs w:val="16"/>
              </w:rPr>
              <w:t>A</w:t>
            </w:r>
            <w:r w:rsidR="00880359" w:rsidRPr="00880359">
              <w:rPr>
                <w:rFonts w:ascii="Arial" w:hAnsi="Arial" w:cs="Arial"/>
                <w:sz w:val="16"/>
                <w:szCs w:val="16"/>
              </w:rPr>
              <w:t xml:space="preserve"> entrega dos objetos deverá ser realizada no balcão indicado pelo fornecedor, em cada uma das localidades apontadas nos </w:t>
            </w:r>
            <w:r w:rsidR="002D2E8E">
              <w:rPr>
                <w:rFonts w:ascii="Arial" w:hAnsi="Arial" w:cs="Arial"/>
                <w:sz w:val="16"/>
                <w:szCs w:val="16"/>
              </w:rPr>
              <w:t xml:space="preserve">itens </w:t>
            </w:r>
            <w:r w:rsidR="00880359" w:rsidRPr="00880359">
              <w:rPr>
                <w:rFonts w:ascii="Arial" w:hAnsi="Arial" w:cs="Arial"/>
                <w:sz w:val="16"/>
                <w:szCs w:val="16"/>
              </w:rPr>
              <w:t>(</w:t>
            </w:r>
            <w:r w:rsidR="002D2E8E" w:rsidRPr="009A54D1">
              <w:rPr>
                <w:rFonts w:ascii="Arial" w:hAnsi="Arial" w:cs="Arial"/>
                <w:color w:val="000000"/>
                <w:sz w:val="16"/>
                <w:szCs w:val="16"/>
              </w:rPr>
              <w:t>ANEXO ÚNICO desta ata</w:t>
            </w:r>
            <w:r w:rsidR="00880359" w:rsidRPr="00880359">
              <w:rPr>
                <w:rFonts w:ascii="Arial" w:hAnsi="Arial" w:cs="Arial"/>
                <w:sz w:val="16"/>
                <w:szCs w:val="16"/>
              </w:rPr>
              <w:t>).</w:t>
            </w:r>
          </w:p>
          <w:p w:rsidR="00DB0F17" w:rsidRDefault="00DB0F17" w:rsidP="009259F4">
            <w:pPr>
              <w:tabs>
                <w:tab w:val="left" w:pos="0"/>
                <w:tab w:val="left" w:pos="142"/>
                <w:tab w:val="left" w:pos="567"/>
                <w:tab w:val="left" w:pos="709"/>
              </w:tabs>
              <w:jc w:val="both"/>
              <w:rPr>
                <w:rFonts w:ascii="Arial" w:hAnsi="Arial" w:cs="Arial"/>
                <w:sz w:val="16"/>
                <w:szCs w:val="16"/>
              </w:rPr>
            </w:pPr>
          </w:p>
          <w:p w:rsidR="00DB0F17" w:rsidRPr="005765D3" w:rsidRDefault="00DB0F17" w:rsidP="009259F4">
            <w:pPr>
              <w:tabs>
                <w:tab w:val="left" w:pos="0"/>
                <w:tab w:val="left" w:pos="142"/>
                <w:tab w:val="left" w:pos="567"/>
                <w:tab w:val="left" w:pos="709"/>
              </w:tabs>
              <w:jc w:val="both"/>
              <w:rPr>
                <w:rFonts w:ascii="Arial" w:hAnsi="Arial" w:cs="Arial"/>
                <w:sz w:val="16"/>
                <w:szCs w:val="16"/>
              </w:rPr>
            </w:pPr>
          </w:p>
        </w:tc>
      </w:tr>
    </w:tbl>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Default="00A41308" w:rsidP="00A41308">
      <w:pPr>
        <w:pStyle w:val="PargrafodaLista"/>
        <w:tabs>
          <w:tab w:val="left" w:pos="993"/>
          <w:tab w:val="left" w:pos="1276"/>
        </w:tabs>
        <w:ind w:left="360"/>
        <w:jc w:val="both"/>
        <w:rPr>
          <w:rFonts w:ascii="Arial" w:hAnsi="Arial" w:cs="Arial"/>
          <w:b/>
          <w:bCs/>
          <w:sz w:val="16"/>
          <w:szCs w:val="16"/>
        </w:rPr>
      </w:pPr>
    </w:p>
    <w:p w:rsidR="009D2314" w:rsidRDefault="009D2314" w:rsidP="00160FBE">
      <w:pPr>
        <w:numPr>
          <w:ilvl w:val="1"/>
          <w:numId w:val="3"/>
        </w:numPr>
        <w:jc w:val="both"/>
        <w:rPr>
          <w:rFonts w:ascii="Arial" w:hAnsi="Arial" w:cs="Arial"/>
          <w:sz w:val="16"/>
          <w:szCs w:val="16"/>
        </w:rPr>
      </w:pPr>
      <w:r w:rsidRPr="00903F42">
        <w:rPr>
          <w:rFonts w:ascii="Arial" w:hAnsi="Arial" w:cs="Arial"/>
          <w:sz w:val="16"/>
          <w:szCs w:val="16"/>
        </w:rPr>
        <w:t>A empresa detentora da Ata apresentará a Gerência Financeira do Órgão requisitante a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370949" w:rsidRPr="00903F42" w:rsidRDefault="00370949" w:rsidP="00370949">
      <w:pPr>
        <w:ind w:left="360"/>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Pr="00903F42">
        <w:rPr>
          <w:rFonts w:ascii="Arial" w:hAnsi="Arial" w:cs="Arial"/>
          <w:b/>
          <w:bCs/>
          <w:sz w:val="16"/>
          <w:szCs w:val="16"/>
        </w:rPr>
        <w:t xml:space="preserve"> (</w:t>
      </w:r>
      <w:r w:rsidR="008A1EAC" w:rsidRPr="00903F42">
        <w:rPr>
          <w:rFonts w:ascii="Arial" w:hAnsi="Arial" w:cs="Arial"/>
          <w:b/>
          <w:bCs/>
          <w:sz w:val="16"/>
          <w:szCs w:val="16"/>
        </w:rPr>
        <w:t>dez</w:t>
      </w:r>
      <w:r w:rsidRPr="00903F42">
        <w:rPr>
          <w:rFonts w:ascii="Arial" w:hAnsi="Arial" w:cs="Arial"/>
          <w:b/>
          <w:bCs/>
          <w:sz w:val="16"/>
          <w:szCs w:val="16"/>
        </w:rPr>
        <w:t>)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lastRenderedPageBreak/>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com as informações que motivaram sua rejeição, contando-se o prazo estabelecido no subitem 6.2. a partir da data de sua reapresentação.</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9D2314" w:rsidRPr="00903F42" w:rsidRDefault="009D2314" w:rsidP="009D2314">
      <w:pPr>
        <w:pStyle w:val="Corpodetexto2"/>
        <w:ind w:right="-1" w:firstLine="0"/>
        <w:rPr>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903F42" w:rsidRDefault="009D2314" w:rsidP="009D2314">
      <w:pPr>
        <w:pStyle w:val="NormalWeb"/>
        <w:spacing w:before="0" w:beforeAutospacing="0" w:after="0" w:afterAutospacing="0"/>
        <w:jc w:val="both"/>
        <w:rPr>
          <w:rFonts w:ascii="Arial" w:hAnsi="Arial" w:cs="Arial"/>
          <w:b/>
          <w:bCs/>
          <w:sz w:val="16"/>
          <w:szCs w:val="16"/>
        </w:rPr>
      </w:pPr>
    </w:p>
    <w:p w:rsidR="009D2314" w:rsidRPr="00D961FE" w:rsidRDefault="009D2314" w:rsidP="00160FBE">
      <w:pPr>
        <w:pStyle w:val="NormalWeb"/>
        <w:numPr>
          <w:ilvl w:val="1"/>
          <w:numId w:val="4"/>
        </w:numPr>
        <w:spacing w:before="0" w:beforeAutospacing="0" w:after="0" w:afterAutospacing="0"/>
        <w:jc w:val="both"/>
        <w:rPr>
          <w:rFonts w:ascii="Arial" w:hAnsi="Arial" w:cs="Arial"/>
          <w:sz w:val="16"/>
          <w:szCs w:val="16"/>
        </w:rPr>
      </w:pPr>
      <w:r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Pr="00D961FE">
        <w:rPr>
          <w:rFonts w:ascii="Arial" w:hAnsi="Arial" w:cs="Arial"/>
          <w:sz w:val="16"/>
          <w:szCs w:val="16"/>
        </w:rPr>
        <w:t>de empenho ou instrumento equivalente, dependendo dos valores envolvidos, conforme previsto no artigo 62 da Lei 8.666/93.</w:t>
      </w:r>
    </w:p>
    <w:p w:rsidR="008E4E8A" w:rsidRPr="00D961FE" w:rsidRDefault="008E4E8A" w:rsidP="008E4E8A">
      <w:pPr>
        <w:pStyle w:val="NormalWeb"/>
        <w:spacing w:before="0" w:beforeAutospacing="0" w:after="0" w:afterAutospacing="0"/>
        <w:ind w:left="360"/>
        <w:jc w:val="both"/>
        <w:rPr>
          <w:rFonts w:ascii="Arial" w:hAnsi="Arial" w:cs="Arial"/>
          <w:sz w:val="16"/>
          <w:szCs w:val="16"/>
        </w:rPr>
      </w:pPr>
    </w:p>
    <w:p w:rsidR="009D2314" w:rsidRPr="00903F42" w:rsidRDefault="005E2FA0" w:rsidP="009D2314">
      <w:pPr>
        <w:pStyle w:val="Lista2"/>
        <w:ind w:left="0" w:firstLine="0"/>
        <w:jc w:val="both"/>
        <w:rPr>
          <w:b/>
          <w:bCs/>
          <w:sz w:val="16"/>
          <w:szCs w:val="16"/>
        </w:rPr>
      </w:pPr>
      <w:r w:rsidRPr="00A848CB">
        <w:rPr>
          <w:b/>
          <w:bCs/>
          <w:color w:val="000000"/>
          <w:sz w:val="16"/>
          <w:szCs w:val="16"/>
        </w:rPr>
        <w:t>9.</w:t>
      </w:r>
      <w:r w:rsidR="009D2314" w:rsidRPr="00A848CB">
        <w:rPr>
          <w:b/>
          <w:bCs/>
          <w:color w:val="000000"/>
          <w:sz w:val="16"/>
          <w:szCs w:val="16"/>
        </w:rPr>
        <w:t xml:space="preserve"> </w:t>
      </w:r>
      <w:r w:rsidR="009D2314" w:rsidRPr="00A848CB">
        <w:rPr>
          <w:b/>
          <w:bCs/>
          <w:sz w:val="16"/>
          <w:szCs w:val="16"/>
        </w:rPr>
        <w:t xml:space="preserve">DAS SANÇÕES </w:t>
      </w:r>
    </w:p>
    <w:p w:rsidR="00A848CB" w:rsidRDefault="008E4E8A" w:rsidP="00A848CB">
      <w:pPr>
        <w:pStyle w:val="Lista2"/>
        <w:ind w:left="0" w:firstLine="0"/>
        <w:rPr>
          <w:b/>
          <w:bCs/>
          <w:sz w:val="16"/>
          <w:szCs w:val="16"/>
        </w:rPr>
      </w:pPr>
      <w:r w:rsidRPr="00903F42">
        <w:rPr>
          <w:b/>
          <w:bCs/>
          <w:sz w:val="16"/>
          <w:szCs w:val="16"/>
        </w:rPr>
        <w:t xml:space="preserve"> </w:t>
      </w: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2D2E8E" w:rsidRPr="002D2E8E" w:rsidRDefault="002D2E8E" w:rsidP="002D2E8E">
      <w:pPr>
        <w:spacing w:line="276" w:lineRule="auto"/>
        <w:rPr>
          <w:rFonts w:ascii="Arial" w:hAnsi="Arial" w:cs="Arial"/>
          <w:sz w:val="16"/>
          <w:szCs w:val="16"/>
        </w:rPr>
      </w:pPr>
      <w:r w:rsidRPr="002D2E8E">
        <w:rPr>
          <w:rFonts w:ascii="Arial" w:hAnsi="Arial" w:cs="Arial"/>
          <w:sz w:val="16"/>
          <w:szCs w:val="16"/>
        </w:rPr>
        <w:t>(Base Legal: art. 40, inciso III da Lei 8.666/93; art. 9º, V c/c § 2º do Decreto 5450/05; art. 3º, I, Lei 10520/02)</w:t>
      </w:r>
    </w:p>
    <w:p w:rsidR="002D2E8E" w:rsidRPr="002D2E8E" w:rsidRDefault="002D2E8E" w:rsidP="002D2E8E">
      <w:pPr>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Além daquelas determinadas por leis, decretos, regulamentos e demais dispositivos legais, a CONTRATADA estará sujeita a:</w:t>
      </w:r>
    </w:p>
    <w:p w:rsidR="002D2E8E" w:rsidRPr="002D2E8E" w:rsidRDefault="002D2E8E" w:rsidP="002D2E8E">
      <w:pPr>
        <w:tabs>
          <w:tab w:val="num" w:pos="0"/>
        </w:tabs>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2D2E8E" w:rsidRPr="002D2E8E" w:rsidRDefault="002D2E8E" w:rsidP="002D2E8E">
      <w:pPr>
        <w:pStyle w:val="SemEspaamento"/>
        <w:tabs>
          <w:tab w:val="num" w:pos="0"/>
          <w:tab w:val="left" w:pos="993"/>
        </w:tabs>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2D2E8E" w:rsidRPr="002D2E8E" w:rsidRDefault="002D2E8E" w:rsidP="002D2E8E">
      <w:pPr>
        <w:pStyle w:val="SemEspaamento"/>
        <w:tabs>
          <w:tab w:val="num" w:pos="0"/>
          <w:tab w:val="left" w:pos="993"/>
        </w:tabs>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2D2E8E" w:rsidRPr="002D2E8E" w:rsidRDefault="002D2E8E" w:rsidP="002D2E8E">
      <w:pPr>
        <w:pStyle w:val="SemEspaamento"/>
        <w:tabs>
          <w:tab w:val="num" w:pos="0"/>
          <w:tab w:val="left" w:pos="993"/>
        </w:tabs>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Mantendo-se o insucesso, seus dados serão encaminhados ao órgão competente para que seja inscrita na dívida ativa, podendo, ainda a Administração proceder à cobrança judicial.</w:t>
      </w:r>
    </w:p>
    <w:p w:rsidR="002D2E8E" w:rsidRPr="002D2E8E" w:rsidRDefault="002D2E8E" w:rsidP="002D2E8E">
      <w:pPr>
        <w:tabs>
          <w:tab w:val="num" w:pos="0"/>
        </w:tabs>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 xml:space="preserve">As multas previstas nesta seção não eximem a adjudicatária ou contratada da reparação dos eventuais danos, perdas ou prejuízos que seu ato punível venha causar à Administração. </w:t>
      </w:r>
    </w:p>
    <w:p w:rsidR="002D2E8E" w:rsidRPr="002D2E8E" w:rsidRDefault="002D2E8E" w:rsidP="002D2E8E">
      <w:pPr>
        <w:pStyle w:val="PargrafodaLista"/>
        <w:tabs>
          <w:tab w:val="num" w:pos="0"/>
        </w:tabs>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2D2E8E" w:rsidRPr="002D2E8E" w:rsidRDefault="002D2E8E" w:rsidP="002D2E8E">
      <w:pPr>
        <w:pStyle w:val="PargrafodaLista"/>
        <w:tabs>
          <w:tab w:val="num" w:pos="0"/>
        </w:tabs>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2D2E8E" w:rsidRPr="002D2E8E" w:rsidRDefault="002D2E8E" w:rsidP="002D2E8E">
      <w:pPr>
        <w:pStyle w:val="PargrafodaLista"/>
        <w:tabs>
          <w:tab w:val="num" w:pos="0"/>
        </w:tabs>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São exemplos de infração administrativa penalizáveis, nos termos da Lei nº 8.666, de 1993, da Lei nº 10.520, de 2002, do Decreto nº 3.555, de 2000, e do Decreto nº 5.450, de 2005:</w:t>
      </w:r>
    </w:p>
    <w:p w:rsidR="002D2E8E" w:rsidRPr="002D2E8E" w:rsidRDefault="002D2E8E" w:rsidP="002D2E8E">
      <w:pPr>
        <w:pStyle w:val="PargrafodaLista"/>
        <w:ind w:left="360"/>
        <w:jc w:val="both"/>
        <w:rPr>
          <w:rFonts w:ascii="Arial" w:hAnsi="Arial" w:cs="Arial"/>
          <w:sz w:val="16"/>
          <w:szCs w:val="16"/>
        </w:rPr>
      </w:pPr>
    </w:p>
    <w:p w:rsidR="002D2E8E" w:rsidRPr="002D2E8E" w:rsidRDefault="002D2E8E" w:rsidP="002D2E8E">
      <w:pPr>
        <w:numPr>
          <w:ilvl w:val="0"/>
          <w:numId w:val="15"/>
        </w:numPr>
        <w:tabs>
          <w:tab w:val="left" w:pos="851"/>
        </w:tabs>
        <w:ind w:left="567" w:firstLine="0"/>
        <w:contextualSpacing/>
        <w:jc w:val="both"/>
        <w:rPr>
          <w:rFonts w:ascii="Arial" w:hAnsi="Arial" w:cs="Arial"/>
          <w:sz w:val="16"/>
          <w:szCs w:val="16"/>
        </w:rPr>
      </w:pPr>
      <w:r w:rsidRPr="002D2E8E">
        <w:rPr>
          <w:rFonts w:ascii="Arial" w:hAnsi="Arial" w:cs="Arial"/>
          <w:sz w:val="16"/>
          <w:szCs w:val="16"/>
        </w:rPr>
        <w:t>Inexecução total ou parcial do contrato;</w:t>
      </w:r>
    </w:p>
    <w:p w:rsidR="002D2E8E" w:rsidRPr="002D2E8E" w:rsidRDefault="002D2E8E" w:rsidP="002D2E8E">
      <w:pPr>
        <w:numPr>
          <w:ilvl w:val="0"/>
          <w:numId w:val="15"/>
        </w:numPr>
        <w:tabs>
          <w:tab w:val="left" w:pos="851"/>
        </w:tabs>
        <w:ind w:left="567" w:firstLine="0"/>
        <w:contextualSpacing/>
        <w:jc w:val="both"/>
        <w:rPr>
          <w:rFonts w:ascii="Arial" w:hAnsi="Arial" w:cs="Arial"/>
          <w:sz w:val="16"/>
          <w:szCs w:val="16"/>
        </w:rPr>
      </w:pPr>
      <w:r w:rsidRPr="002D2E8E">
        <w:rPr>
          <w:rFonts w:ascii="Arial" w:hAnsi="Arial" w:cs="Arial"/>
          <w:sz w:val="16"/>
          <w:szCs w:val="16"/>
        </w:rPr>
        <w:t>Apresentação de documentação falsa;</w:t>
      </w:r>
    </w:p>
    <w:p w:rsidR="002D2E8E" w:rsidRPr="002D2E8E" w:rsidRDefault="002D2E8E" w:rsidP="002D2E8E">
      <w:pPr>
        <w:numPr>
          <w:ilvl w:val="0"/>
          <w:numId w:val="15"/>
        </w:numPr>
        <w:tabs>
          <w:tab w:val="left" w:pos="851"/>
        </w:tabs>
        <w:ind w:left="567" w:firstLine="0"/>
        <w:contextualSpacing/>
        <w:jc w:val="both"/>
        <w:rPr>
          <w:rFonts w:ascii="Arial" w:hAnsi="Arial" w:cs="Arial"/>
          <w:sz w:val="16"/>
          <w:szCs w:val="16"/>
        </w:rPr>
      </w:pPr>
      <w:r w:rsidRPr="002D2E8E">
        <w:rPr>
          <w:rFonts w:ascii="Arial" w:hAnsi="Arial" w:cs="Arial"/>
          <w:sz w:val="16"/>
          <w:szCs w:val="16"/>
        </w:rPr>
        <w:t>Comportamento inidôneo;</w:t>
      </w:r>
    </w:p>
    <w:p w:rsidR="002D2E8E" w:rsidRPr="002D2E8E" w:rsidRDefault="002D2E8E" w:rsidP="002D2E8E">
      <w:pPr>
        <w:numPr>
          <w:ilvl w:val="0"/>
          <w:numId w:val="15"/>
        </w:numPr>
        <w:tabs>
          <w:tab w:val="left" w:pos="851"/>
        </w:tabs>
        <w:ind w:left="567" w:firstLine="0"/>
        <w:contextualSpacing/>
        <w:jc w:val="both"/>
        <w:rPr>
          <w:rFonts w:ascii="Arial" w:hAnsi="Arial" w:cs="Arial"/>
          <w:sz w:val="16"/>
          <w:szCs w:val="16"/>
        </w:rPr>
      </w:pPr>
      <w:r w:rsidRPr="002D2E8E">
        <w:rPr>
          <w:rFonts w:ascii="Arial" w:hAnsi="Arial" w:cs="Arial"/>
          <w:sz w:val="16"/>
          <w:szCs w:val="16"/>
        </w:rPr>
        <w:t>Fraude fiscal;</w:t>
      </w:r>
    </w:p>
    <w:p w:rsidR="002D2E8E" w:rsidRPr="002D2E8E" w:rsidRDefault="002D2E8E" w:rsidP="002D2E8E">
      <w:pPr>
        <w:numPr>
          <w:ilvl w:val="0"/>
          <w:numId w:val="15"/>
        </w:numPr>
        <w:tabs>
          <w:tab w:val="left" w:pos="851"/>
        </w:tabs>
        <w:ind w:left="567" w:firstLine="0"/>
        <w:contextualSpacing/>
        <w:jc w:val="both"/>
        <w:rPr>
          <w:rFonts w:ascii="Arial" w:hAnsi="Arial" w:cs="Arial"/>
          <w:sz w:val="16"/>
          <w:szCs w:val="16"/>
        </w:rPr>
      </w:pPr>
      <w:r w:rsidRPr="002D2E8E">
        <w:rPr>
          <w:rFonts w:ascii="Arial" w:hAnsi="Arial" w:cs="Arial"/>
          <w:sz w:val="16"/>
          <w:szCs w:val="16"/>
        </w:rPr>
        <w:t>Descumprimento de qualquer dos deveres elencados no Edital ou no Contrato.</w:t>
      </w:r>
    </w:p>
    <w:p w:rsidR="002D2E8E" w:rsidRPr="002D2E8E" w:rsidRDefault="002D2E8E" w:rsidP="002D2E8E">
      <w:pPr>
        <w:tabs>
          <w:tab w:val="left" w:pos="851"/>
        </w:tabs>
        <w:ind w:left="567"/>
        <w:contextualSpacing/>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2D2E8E" w:rsidRPr="002D2E8E" w:rsidRDefault="002D2E8E" w:rsidP="002D2E8E">
      <w:pPr>
        <w:pStyle w:val="SemEspaamento"/>
        <w:tabs>
          <w:tab w:val="num" w:pos="0"/>
          <w:tab w:val="left" w:pos="426"/>
          <w:tab w:val="left" w:pos="567"/>
        </w:tabs>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2D2E8E" w:rsidRPr="002D2E8E" w:rsidRDefault="002D2E8E" w:rsidP="002D2E8E">
      <w:pPr>
        <w:pStyle w:val="SemEspaamento"/>
        <w:tabs>
          <w:tab w:val="left" w:pos="567"/>
        </w:tabs>
        <w:jc w:val="both"/>
        <w:rPr>
          <w:rFonts w:ascii="Arial" w:hAnsi="Arial" w:cs="Arial"/>
          <w:sz w:val="16"/>
          <w:szCs w:val="16"/>
        </w:rPr>
      </w:pPr>
    </w:p>
    <w:tbl>
      <w:tblPr>
        <w:tblW w:w="9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7"/>
        <w:gridCol w:w="6471"/>
        <w:gridCol w:w="926"/>
        <w:gridCol w:w="1438"/>
      </w:tblGrid>
      <w:tr w:rsidR="002D2E8E" w:rsidRPr="002D2E8E" w:rsidTr="002D2E8E">
        <w:tc>
          <w:tcPr>
            <w:tcW w:w="697" w:type="dxa"/>
          </w:tcPr>
          <w:p w:rsidR="002D2E8E" w:rsidRPr="002D2E8E" w:rsidRDefault="002D2E8E" w:rsidP="002D2E8E">
            <w:pPr>
              <w:autoSpaceDE w:val="0"/>
              <w:autoSpaceDN w:val="0"/>
              <w:adjustRightInd w:val="0"/>
              <w:ind w:left="-82" w:right="-147"/>
              <w:jc w:val="center"/>
              <w:rPr>
                <w:rFonts w:ascii="Arial" w:hAnsi="Arial" w:cs="Arial"/>
                <w:sz w:val="16"/>
                <w:szCs w:val="16"/>
              </w:rPr>
            </w:pPr>
            <w:r w:rsidRPr="002D2E8E">
              <w:rPr>
                <w:rFonts w:ascii="Arial" w:hAnsi="Arial" w:cs="Arial"/>
                <w:sz w:val="16"/>
                <w:szCs w:val="16"/>
              </w:rPr>
              <w:t>ITEM</w:t>
            </w:r>
          </w:p>
        </w:tc>
        <w:tc>
          <w:tcPr>
            <w:tcW w:w="6471"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DESCRIÇÃO DA INFRAÇÃO</w:t>
            </w:r>
          </w:p>
        </w:tc>
        <w:tc>
          <w:tcPr>
            <w:tcW w:w="926"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GRAU</w:t>
            </w:r>
          </w:p>
        </w:tc>
        <w:tc>
          <w:tcPr>
            <w:tcW w:w="1438"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MULTA*</w:t>
            </w:r>
          </w:p>
        </w:tc>
      </w:tr>
      <w:tr w:rsidR="002D2E8E" w:rsidRPr="002D2E8E" w:rsidTr="002D2E8E">
        <w:tc>
          <w:tcPr>
            <w:tcW w:w="697" w:type="dxa"/>
          </w:tcPr>
          <w:p w:rsidR="002D2E8E" w:rsidRPr="002D2E8E" w:rsidRDefault="002D2E8E" w:rsidP="002D2E8E">
            <w:pPr>
              <w:pStyle w:val="PargrafodaLista"/>
              <w:numPr>
                <w:ilvl w:val="0"/>
                <w:numId w:val="16"/>
              </w:numPr>
              <w:autoSpaceDE w:val="0"/>
              <w:autoSpaceDN w:val="0"/>
              <w:adjustRightInd w:val="0"/>
              <w:ind w:left="0" w:firstLine="0"/>
              <w:contextualSpacing w:val="0"/>
              <w:jc w:val="center"/>
              <w:rPr>
                <w:rFonts w:ascii="Arial" w:hAnsi="Arial" w:cs="Arial"/>
                <w:sz w:val="16"/>
                <w:szCs w:val="16"/>
              </w:rPr>
            </w:pPr>
          </w:p>
        </w:tc>
        <w:tc>
          <w:tcPr>
            <w:tcW w:w="6471" w:type="dxa"/>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Permitir situação que crie a possibilidade ou cause dano físico, lesão corporal ou consequências letais; por ocorrência.</w:t>
            </w:r>
          </w:p>
        </w:tc>
        <w:tc>
          <w:tcPr>
            <w:tcW w:w="926"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06</w:t>
            </w:r>
          </w:p>
        </w:tc>
        <w:tc>
          <w:tcPr>
            <w:tcW w:w="1438"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4,0% por dia</w:t>
            </w:r>
          </w:p>
        </w:tc>
      </w:tr>
      <w:tr w:rsidR="002D2E8E" w:rsidRPr="002D2E8E" w:rsidTr="002D2E8E">
        <w:trPr>
          <w:trHeight w:val="600"/>
        </w:trPr>
        <w:tc>
          <w:tcPr>
            <w:tcW w:w="697" w:type="dxa"/>
          </w:tcPr>
          <w:p w:rsidR="002D2E8E" w:rsidRPr="002D2E8E" w:rsidRDefault="002D2E8E" w:rsidP="002D2E8E">
            <w:pPr>
              <w:pStyle w:val="PargrafodaLista"/>
              <w:numPr>
                <w:ilvl w:val="0"/>
                <w:numId w:val="16"/>
              </w:numPr>
              <w:autoSpaceDE w:val="0"/>
              <w:autoSpaceDN w:val="0"/>
              <w:adjustRightInd w:val="0"/>
              <w:ind w:left="0" w:firstLine="0"/>
              <w:contextualSpacing w:val="0"/>
              <w:jc w:val="center"/>
              <w:rPr>
                <w:rFonts w:ascii="Arial" w:hAnsi="Arial" w:cs="Arial"/>
                <w:sz w:val="16"/>
                <w:szCs w:val="16"/>
              </w:rPr>
            </w:pPr>
          </w:p>
        </w:tc>
        <w:tc>
          <w:tcPr>
            <w:tcW w:w="6471" w:type="dxa"/>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Usar indevidamente informações sigilosas a que teve acesso; por ocorrência.</w:t>
            </w:r>
          </w:p>
        </w:tc>
        <w:tc>
          <w:tcPr>
            <w:tcW w:w="926"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06</w:t>
            </w:r>
          </w:p>
        </w:tc>
        <w:tc>
          <w:tcPr>
            <w:tcW w:w="1438"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4,0% por dia</w:t>
            </w:r>
          </w:p>
        </w:tc>
      </w:tr>
      <w:tr w:rsidR="002D2E8E" w:rsidRPr="002D2E8E" w:rsidTr="002D2E8E">
        <w:tc>
          <w:tcPr>
            <w:tcW w:w="697" w:type="dxa"/>
          </w:tcPr>
          <w:p w:rsidR="002D2E8E" w:rsidRPr="002D2E8E" w:rsidRDefault="002D2E8E" w:rsidP="002D2E8E">
            <w:pPr>
              <w:pStyle w:val="PargrafodaLista"/>
              <w:numPr>
                <w:ilvl w:val="0"/>
                <w:numId w:val="16"/>
              </w:numPr>
              <w:autoSpaceDE w:val="0"/>
              <w:autoSpaceDN w:val="0"/>
              <w:adjustRightInd w:val="0"/>
              <w:ind w:left="0" w:firstLine="0"/>
              <w:contextualSpacing w:val="0"/>
              <w:jc w:val="center"/>
              <w:rPr>
                <w:rFonts w:ascii="Arial" w:hAnsi="Arial" w:cs="Arial"/>
                <w:sz w:val="16"/>
                <w:szCs w:val="16"/>
              </w:rPr>
            </w:pPr>
          </w:p>
        </w:tc>
        <w:tc>
          <w:tcPr>
            <w:tcW w:w="6471" w:type="dxa"/>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Suspender ou interromper, salvo por motivo de força maior ou caso fortuito, os serviços contratuais por dia e por unidade de atendimento;</w:t>
            </w:r>
          </w:p>
        </w:tc>
        <w:tc>
          <w:tcPr>
            <w:tcW w:w="926"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05</w:t>
            </w:r>
          </w:p>
        </w:tc>
        <w:tc>
          <w:tcPr>
            <w:tcW w:w="1438"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3,2% por dia</w:t>
            </w:r>
          </w:p>
        </w:tc>
      </w:tr>
      <w:tr w:rsidR="002D2E8E" w:rsidRPr="002D2E8E" w:rsidTr="002D2E8E">
        <w:tc>
          <w:tcPr>
            <w:tcW w:w="697" w:type="dxa"/>
          </w:tcPr>
          <w:p w:rsidR="002D2E8E" w:rsidRPr="002D2E8E" w:rsidRDefault="002D2E8E" w:rsidP="002D2E8E">
            <w:pPr>
              <w:pStyle w:val="PargrafodaLista"/>
              <w:numPr>
                <w:ilvl w:val="0"/>
                <w:numId w:val="16"/>
              </w:numPr>
              <w:autoSpaceDE w:val="0"/>
              <w:autoSpaceDN w:val="0"/>
              <w:adjustRightInd w:val="0"/>
              <w:ind w:left="0" w:firstLine="0"/>
              <w:contextualSpacing w:val="0"/>
              <w:jc w:val="center"/>
              <w:rPr>
                <w:rFonts w:ascii="Arial" w:hAnsi="Arial" w:cs="Arial"/>
                <w:sz w:val="16"/>
                <w:szCs w:val="16"/>
              </w:rPr>
            </w:pPr>
          </w:p>
        </w:tc>
        <w:tc>
          <w:tcPr>
            <w:tcW w:w="6471" w:type="dxa"/>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Destruir ou danificar documentos por culpa ou dolo de seus agentes; por ocorrência.</w:t>
            </w:r>
          </w:p>
        </w:tc>
        <w:tc>
          <w:tcPr>
            <w:tcW w:w="926"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05</w:t>
            </w:r>
          </w:p>
        </w:tc>
        <w:tc>
          <w:tcPr>
            <w:tcW w:w="1438"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3,2% por dia</w:t>
            </w:r>
          </w:p>
        </w:tc>
      </w:tr>
      <w:tr w:rsidR="002D2E8E" w:rsidRPr="002D2E8E" w:rsidTr="002D2E8E">
        <w:tc>
          <w:tcPr>
            <w:tcW w:w="697" w:type="dxa"/>
          </w:tcPr>
          <w:p w:rsidR="002D2E8E" w:rsidRPr="002D2E8E" w:rsidRDefault="002D2E8E" w:rsidP="002D2E8E">
            <w:pPr>
              <w:pStyle w:val="PargrafodaLista"/>
              <w:numPr>
                <w:ilvl w:val="0"/>
                <w:numId w:val="16"/>
              </w:numPr>
              <w:autoSpaceDE w:val="0"/>
              <w:autoSpaceDN w:val="0"/>
              <w:adjustRightInd w:val="0"/>
              <w:ind w:left="0" w:firstLine="0"/>
              <w:contextualSpacing w:val="0"/>
              <w:jc w:val="center"/>
              <w:rPr>
                <w:rFonts w:ascii="Arial" w:hAnsi="Arial" w:cs="Arial"/>
                <w:sz w:val="16"/>
                <w:szCs w:val="16"/>
              </w:rPr>
            </w:pPr>
          </w:p>
        </w:tc>
        <w:tc>
          <w:tcPr>
            <w:tcW w:w="6471" w:type="dxa"/>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Recusar-se a executar serviço determinado pela FISCALIZAÇÃO, sem motivo justificado; por ocorrência;</w:t>
            </w:r>
          </w:p>
        </w:tc>
        <w:tc>
          <w:tcPr>
            <w:tcW w:w="926"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04</w:t>
            </w:r>
          </w:p>
        </w:tc>
        <w:tc>
          <w:tcPr>
            <w:tcW w:w="1438"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1,6% por dia</w:t>
            </w:r>
          </w:p>
        </w:tc>
      </w:tr>
      <w:tr w:rsidR="002D2E8E" w:rsidRPr="002D2E8E" w:rsidTr="002D2E8E">
        <w:tc>
          <w:tcPr>
            <w:tcW w:w="697" w:type="dxa"/>
          </w:tcPr>
          <w:p w:rsidR="002D2E8E" w:rsidRPr="002D2E8E" w:rsidRDefault="002D2E8E" w:rsidP="002D2E8E">
            <w:pPr>
              <w:pStyle w:val="PargrafodaLista"/>
              <w:numPr>
                <w:ilvl w:val="0"/>
                <w:numId w:val="16"/>
              </w:numPr>
              <w:autoSpaceDE w:val="0"/>
              <w:autoSpaceDN w:val="0"/>
              <w:adjustRightInd w:val="0"/>
              <w:ind w:left="0" w:firstLine="0"/>
              <w:contextualSpacing w:val="0"/>
              <w:jc w:val="center"/>
              <w:rPr>
                <w:rFonts w:ascii="Arial" w:hAnsi="Arial" w:cs="Arial"/>
                <w:sz w:val="16"/>
                <w:szCs w:val="16"/>
              </w:rPr>
            </w:pPr>
          </w:p>
        </w:tc>
        <w:tc>
          <w:tcPr>
            <w:tcW w:w="6471" w:type="dxa"/>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Executar serviço incompleto, paliativo substitutivo como por caráter permanente, ou deixar de providenciar recomposição complementar; por ocorrência.</w:t>
            </w:r>
          </w:p>
        </w:tc>
        <w:tc>
          <w:tcPr>
            <w:tcW w:w="926"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02</w:t>
            </w:r>
          </w:p>
        </w:tc>
        <w:tc>
          <w:tcPr>
            <w:tcW w:w="1438"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0,4% por dia</w:t>
            </w:r>
          </w:p>
        </w:tc>
      </w:tr>
      <w:tr w:rsidR="002D2E8E" w:rsidRPr="002D2E8E" w:rsidTr="002D2E8E">
        <w:tc>
          <w:tcPr>
            <w:tcW w:w="9532" w:type="dxa"/>
            <w:gridSpan w:val="4"/>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 xml:space="preserve"> Para os itens a seguir, deixar de:</w:t>
            </w:r>
          </w:p>
        </w:tc>
      </w:tr>
      <w:tr w:rsidR="002D2E8E" w:rsidRPr="002D2E8E" w:rsidTr="002D2E8E">
        <w:tc>
          <w:tcPr>
            <w:tcW w:w="697" w:type="dxa"/>
          </w:tcPr>
          <w:p w:rsidR="002D2E8E" w:rsidRPr="002D2E8E" w:rsidRDefault="002D2E8E" w:rsidP="002D2E8E">
            <w:pPr>
              <w:autoSpaceDE w:val="0"/>
              <w:autoSpaceDN w:val="0"/>
              <w:adjustRightInd w:val="0"/>
              <w:jc w:val="both"/>
              <w:rPr>
                <w:rFonts w:ascii="Arial" w:hAnsi="Arial" w:cs="Arial"/>
                <w:sz w:val="16"/>
                <w:szCs w:val="16"/>
              </w:rPr>
            </w:pPr>
          </w:p>
        </w:tc>
        <w:tc>
          <w:tcPr>
            <w:tcW w:w="6471"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926"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03</w:t>
            </w:r>
          </w:p>
        </w:tc>
        <w:tc>
          <w:tcPr>
            <w:tcW w:w="1438"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0,8 % por dia</w:t>
            </w:r>
          </w:p>
        </w:tc>
      </w:tr>
      <w:tr w:rsidR="002D2E8E" w:rsidRPr="002D2E8E" w:rsidTr="002D2E8E">
        <w:tc>
          <w:tcPr>
            <w:tcW w:w="697" w:type="dxa"/>
          </w:tcPr>
          <w:p w:rsidR="002D2E8E" w:rsidRPr="002D2E8E" w:rsidRDefault="002D2E8E" w:rsidP="002D2E8E">
            <w:pPr>
              <w:autoSpaceDE w:val="0"/>
              <w:autoSpaceDN w:val="0"/>
              <w:adjustRightInd w:val="0"/>
              <w:jc w:val="both"/>
              <w:rPr>
                <w:rFonts w:ascii="Arial" w:hAnsi="Arial" w:cs="Arial"/>
                <w:sz w:val="16"/>
                <w:szCs w:val="16"/>
              </w:rPr>
            </w:pPr>
          </w:p>
        </w:tc>
        <w:tc>
          <w:tcPr>
            <w:tcW w:w="6471"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Cumprir determinação formal ou instrução complementar da FISCALIZAÇÃO, por ocorrência;</w:t>
            </w:r>
          </w:p>
        </w:tc>
        <w:tc>
          <w:tcPr>
            <w:tcW w:w="926"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03</w:t>
            </w:r>
          </w:p>
        </w:tc>
        <w:tc>
          <w:tcPr>
            <w:tcW w:w="1438"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0,8 % por dia</w:t>
            </w:r>
          </w:p>
        </w:tc>
      </w:tr>
      <w:tr w:rsidR="002D2E8E" w:rsidRPr="002D2E8E" w:rsidTr="002D2E8E">
        <w:tc>
          <w:tcPr>
            <w:tcW w:w="697" w:type="dxa"/>
          </w:tcPr>
          <w:p w:rsidR="002D2E8E" w:rsidRPr="002D2E8E" w:rsidRDefault="002D2E8E" w:rsidP="002D2E8E">
            <w:pPr>
              <w:autoSpaceDE w:val="0"/>
              <w:autoSpaceDN w:val="0"/>
              <w:adjustRightInd w:val="0"/>
              <w:jc w:val="both"/>
              <w:rPr>
                <w:rFonts w:ascii="Arial" w:hAnsi="Arial" w:cs="Arial"/>
                <w:sz w:val="16"/>
                <w:szCs w:val="16"/>
              </w:rPr>
            </w:pPr>
          </w:p>
        </w:tc>
        <w:tc>
          <w:tcPr>
            <w:tcW w:w="6471"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 xml:space="preserve">Iniciar o fornecimento nos prazos estabelecidos, observados os limites mínimos </w:t>
            </w:r>
            <w:r w:rsidRPr="002D2E8E">
              <w:rPr>
                <w:rFonts w:ascii="Arial" w:hAnsi="Arial" w:cs="Arial"/>
                <w:sz w:val="16"/>
                <w:szCs w:val="16"/>
              </w:rPr>
              <w:lastRenderedPageBreak/>
              <w:t>estabelecidos por esse contrato; por serviço, por ocorrência;</w:t>
            </w:r>
          </w:p>
        </w:tc>
        <w:tc>
          <w:tcPr>
            <w:tcW w:w="926"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lastRenderedPageBreak/>
              <w:t>02</w:t>
            </w:r>
          </w:p>
        </w:tc>
        <w:tc>
          <w:tcPr>
            <w:tcW w:w="1438"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0,4 % por dia</w:t>
            </w:r>
          </w:p>
        </w:tc>
      </w:tr>
      <w:tr w:rsidR="002D2E8E" w:rsidRPr="002D2E8E" w:rsidTr="002D2E8E">
        <w:tc>
          <w:tcPr>
            <w:tcW w:w="697" w:type="dxa"/>
          </w:tcPr>
          <w:p w:rsidR="002D2E8E" w:rsidRPr="002D2E8E" w:rsidRDefault="002D2E8E" w:rsidP="002D2E8E">
            <w:pPr>
              <w:autoSpaceDE w:val="0"/>
              <w:autoSpaceDN w:val="0"/>
              <w:adjustRightInd w:val="0"/>
              <w:jc w:val="both"/>
              <w:rPr>
                <w:rFonts w:ascii="Arial" w:hAnsi="Arial" w:cs="Arial"/>
                <w:sz w:val="16"/>
                <w:szCs w:val="16"/>
              </w:rPr>
            </w:pPr>
          </w:p>
        </w:tc>
        <w:tc>
          <w:tcPr>
            <w:tcW w:w="6471"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Manter a documentação de habilitação atualizada; por item, por ocorrência;</w:t>
            </w:r>
          </w:p>
        </w:tc>
        <w:tc>
          <w:tcPr>
            <w:tcW w:w="926"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01</w:t>
            </w:r>
          </w:p>
        </w:tc>
        <w:tc>
          <w:tcPr>
            <w:tcW w:w="1438"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0,2 % por dia</w:t>
            </w:r>
          </w:p>
        </w:tc>
      </w:tr>
    </w:tbl>
    <w:p w:rsidR="002D2E8E" w:rsidRPr="002D2E8E" w:rsidRDefault="002D2E8E" w:rsidP="002D2E8E">
      <w:pPr>
        <w:autoSpaceDE w:val="0"/>
        <w:autoSpaceDN w:val="0"/>
        <w:adjustRightInd w:val="0"/>
        <w:ind w:firstLine="426"/>
        <w:jc w:val="both"/>
        <w:rPr>
          <w:rFonts w:ascii="Arial" w:hAnsi="Arial" w:cs="Arial"/>
          <w:sz w:val="16"/>
          <w:szCs w:val="16"/>
        </w:rPr>
      </w:pPr>
      <w:r w:rsidRPr="002D2E8E">
        <w:rPr>
          <w:rFonts w:ascii="Arial" w:hAnsi="Arial" w:cs="Arial"/>
          <w:sz w:val="16"/>
          <w:szCs w:val="16"/>
        </w:rPr>
        <w:t>* Incidente sobre a parcela inadimplida.</w:t>
      </w:r>
    </w:p>
    <w:p w:rsidR="002D2E8E" w:rsidRPr="002D2E8E" w:rsidRDefault="002D2E8E" w:rsidP="002D2E8E">
      <w:pPr>
        <w:autoSpaceDE w:val="0"/>
        <w:autoSpaceDN w:val="0"/>
        <w:adjustRightInd w:val="0"/>
        <w:ind w:firstLine="426"/>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 xml:space="preserve">As sanções aqui previstas poderão ser aplicadas concomitantemente, facultada a defesa prévia do interessado, no respectivo processo, no prazo de 05 (cinco) dias úteis.   </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Após 30 (trinta) dias da falta de execução do objeto, será considerada inexecução total do contrato, o que ensejará a rescisão contratual.</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As sanções de natureza pecuniária serão diretamente descontadas de créditos que eventualmente detenha a CONTRATADA ou efetuada a sua cobrança na forma prevista em lei.</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 sanção será obrigatoriamente registrada no Sistema de Cadastramento Unificado de Fornecedores – SICAF, bem como em sistemas Estaduais.</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2D2E8E" w:rsidRPr="002D2E8E" w:rsidRDefault="002D2E8E" w:rsidP="002D2E8E">
      <w:pPr>
        <w:pStyle w:val="SemEspaamento"/>
        <w:tabs>
          <w:tab w:val="left" w:pos="426"/>
        </w:tabs>
        <w:jc w:val="both"/>
        <w:rPr>
          <w:rFonts w:ascii="Arial" w:hAnsi="Arial" w:cs="Arial"/>
          <w:sz w:val="16"/>
          <w:szCs w:val="16"/>
        </w:rPr>
      </w:pPr>
    </w:p>
    <w:p w:rsidR="002D2E8E" w:rsidRPr="002D2E8E" w:rsidRDefault="002D2E8E" w:rsidP="002D2E8E">
      <w:pPr>
        <w:tabs>
          <w:tab w:val="left" w:pos="851"/>
        </w:tabs>
        <w:ind w:left="567"/>
        <w:jc w:val="both"/>
        <w:rPr>
          <w:rFonts w:ascii="Arial" w:hAnsi="Arial" w:cs="Arial"/>
          <w:sz w:val="16"/>
          <w:szCs w:val="16"/>
        </w:rPr>
      </w:pPr>
      <w:r w:rsidRPr="002D2E8E">
        <w:rPr>
          <w:rFonts w:ascii="Arial" w:hAnsi="Arial" w:cs="Arial"/>
          <w:sz w:val="16"/>
          <w:szCs w:val="16"/>
        </w:rPr>
        <w:t>a) Tenham sofrido condenações definitivas por praticarem, por meio dolosos, fraude fiscal no recolhimento de tributos;</w:t>
      </w:r>
    </w:p>
    <w:p w:rsidR="002D2E8E" w:rsidRPr="002D2E8E" w:rsidRDefault="002D2E8E" w:rsidP="002D2E8E">
      <w:pPr>
        <w:tabs>
          <w:tab w:val="left" w:pos="851"/>
        </w:tabs>
        <w:ind w:left="567"/>
        <w:jc w:val="both"/>
        <w:rPr>
          <w:rFonts w:ascii="Arial" w:hAnsi="Arial" w:cs="Arial"/>
          <w:sz w:val="16"/>
          <w:szCs w:val="16"/>
        </w:rPr>
      </w:pPr>
      <w:r w:rsidRPr="002D2E8E">
        <w:rPr>
          <w:rFonts w:ascii="Arial" w:hAnsi="Arial" w:cs="Arial"/>
          <w:sz w:val="16"/>
          <w:szCs w:val="16"/>
        </w:rPr>
        <w:t>b) Tenham praticado atos ilícitos visando a frustrar os objetivos da licitação) Demonstrem não possuir idoneidade para contratar com a Administração em virtude de atos ilícitos praticados;</w:t>
      </w:r>
    </w:p>
    <w:p w:rsidR="002D2E8E" w:rsidRPr="002D2E8E" w:rsidRDefault="002D2E8E" w:rsidP="002D2E8E">
      <w:pPr>
        <w:pStyle w:val="Recuodecorpodetexto"/>
        <w:tabs>
          <w:tab w:val="left" w:pos="851"/>
        </w:tabs>
        <w:autoSpaceDE w:val="0"/>
        <w:autoSpaceDN w:val="0"/>
        <w:adjustRightInd w:val="0"/>
        <w:ind w:left="567"/>
        <w:jc w:val="both"/>
        <w:rPr>
          <w:rFonts w:ascii="Arial" w:hAnsi="Arial" w:cs="Arial"/>
          <w:sz w:val="16"/>
          <w:szCs w:val="16"/>
          <w:lang w:val="pt-BR"/>
        </w:rPr>
      </w:pPr>
      <w:r w:rsidRPr="002D2E8E">
        <w:rPr>
          <w:rFonts w:ascii="Arial" w:hAnsi="Arial" w:cs="Arial"/>
          <w:sz w:val="16"/>
          <w:szCs w:val="16"/>
          <w:lang w:val="pt-BR"/>
        </w:rPr>
        <w:t>c) Demonstrem não possuir idoneidade para contratar com a Administração em virtude de atos ilícitos praticados.</w:t>
      </w:r>
    </w:p>
    <w:p w:rsidR="002D2E8E" w:rsidRPr="002D2E8E" w:rsidRDefault="002D2E8E" w:rsidP="002D2E8E">
      <w:pPr>
        <w:tabs>
          <w:tab w:val="left" w:pos="0"/>
          <w:tab w:val="left" w:pos="567"/>
          <w:tab w:val="left" w:pos="851"/>
        </w:tabs>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Na hipótese de apresentar documentação inverossímil ou de cometer fraude, o licitante poderá sofrer sem prejuízo da comunicação do ocorrido ao Ministério Público, quaisquer das sanções previstas, que poderão ser aplicadas cumulativamente.</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Nenhuma sanção será aplicada sem o devido processo administrativo, que prevê defesa prévia do interessado e recurso nos prazos definidos em Lei, sendo-lhe franqueada vista ao processo.</w:t>
      </w:r>
    </w:p>
    <w:p w:rsidR="00B96D7C" w:rsidRPr="00B96D7C" w:rsidRDefault="00B96D7C" w:rsidP="00B96D7C">
      <w:pPr>
        <w:pStyle w:val="PargrafodaLista"/>
        <w:spacing w:line="360" w:lineRule="auto"/>
        <w:ind w:left="307"/>
        <w:jc w:val="both"/>
        <w:rPr>
          <w:rFonts w:ascii="Arial" w:hAnsi="Arial" w:cs="Arial"/>
          <w:sz w:val="16"/>
          <w:szCs w:val="16"/>
        </w:rPr>
      </w:pPr>
    </w:p>
    <w:p w:rsidR="00137FCC" w:rsidRPr="00863264" w:rsidRDefault="00137FCC" w:rsidP="00137FCC">
      <w:pPr>
        <w:pStyle w:val="PargrafodaLista"/>
        <w:suppressAutoHyphens/>
        <w:spacing w:line="100" w:lineRule="atLeast"/>
        <w:ind w:left="502" w:right="47"/>
        <w:jc w:val="both"/>
        <w:rPr>
          <w:rFonts w:ascii="Arial" w:hAnsi="Arial" w:cs="Arial"/>
          <w:sz w:val="16"/>
          <w:szCs w:val="16"/>
        </w:rPr>
      </w:pPr>
    </w:p>
    <w:p w:rsidR="009D2314" w:rsidRPr="009B3214" w:rsidRDefault="00CC63C7" w:rsidP="009B3214">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9D2314" w:rsidRPr="009A54D1" w:rsidRDefault="009D2314" w:rsidP="009D2314">
      <w:pPr>
        <w:jc w:val="both"/>
        <w:rPr>
          <w:rFonts w:ascii="Arial" w:hAnsi="Arial" w:cs="Arial"/>
          <w:color w:val="000000"/>
          <w:sz w:val="16"/>
          <w:szCs w:val="16"/>
        </w:rPr>
      </w:pPr>
    </w:p>
    <w:p w:rsidR="00334F76" w:rsidRPr="00B96D7C" w:rsidRDefault="00CC63C7" w:rsidP="00B96D7C">
      <w:pPr>
        <w:pStyle w:val="PargrafodaLista"/>
        <w:numPr>
          <w:ilvl w:val="1"/>
          <w:numId w:val="11"/>
        </w:numPr>
        <w:tabs>
          <w:tab w:val="left" w:pos="567"/>
        </w:tabs>
        <w:suppressAutoHyphens/>
        <w:spacing w:line="100" w:lineRule="atLeast"/>
        <w:ind w:left="0" w:right="47" w:firstLine="0"/>
        <w:jc w:val="both"/>
        <w:rPr>
          <w:rFonts w:ascii="Arial" w:hAnsi="Arial" w:cs="Arial"/>
          <w:color w:val="000000"/>
          <w:sz w:val="16"/>
          <w:szCs w:val="16"/>
        </w:rPr>
      </w:pPr>
      <w:r w:rsidRPr="00B96D7C">
        <w:rPr>
          <w:rFonts w:ascii="Arial" w:hAnsi="Arial" w:cs="Arial"/>
          <w:sz w:val="16"/>
          <w:szCs w:val="16"/>
        </w:rPr>
        <w:t xml:space="preserve"> </w:t>
      </w:r>
      <w:r w:rsidR="00EF2B1B" w:rsidRPr="00B96D7C">
        <w:rPr>
          <w:rFonts w:ascii="Arial" w:hAnsi="Arial" w:cs="Arial"/>
          <w:sz w:val="16"/>
          <w:szCs w:val="16"/>
        </w:rPr>
        <w:t>Nos termos do Artigo 26 do Decreto Estadual 18.340/13, e</w:t>
      </w:r>
      <w:r w:rsidR="0010657B" w:rsidRPr="00B96D7C">
        <w:rPr>
          <w:rFonts w:ascii="Arial" w:hAnsi="Arial" w:cs="Arial"/>
          <w:sz w:val="16"/>
          <w:szCs w:val="16"/>
        </w:rPr>
        <w:t>sta Ata de Registro de Preços</w:t>
      </w:r>
      <w:r w:rsidR="00334F76" w:rsidRPr="00B96D7C">
        <w:rPr>
          <w:rFonts w:ascii="Arial" w:hAnsi="Arial" w:cs="Arial"/>
          <w:sz w:val="16"/>
          <w:szCs w:val="16"/>
        </w:rPr>
        <w:t xml:space="preserve">, durante a sua vigência, </w:t>
      </w:r>
      <w:r w:rsidR="0010657B" w:rsidRPr="00B96D7C">
        <w:rPr>
          <w:rFonts w:ascii="Arial" w:hAnsi="Arial" w:cs="Arial"/>
          <w:sz w:val="16"/>
          <w:szCs w:val="16"/>
        </w:rPr>
        <w:t xml:space="preserve"> po</w:t>
      </w:r>
      <w:r w:rsidRPr="00B96D7C">
        <w:rPr>
          <w:rFonts w:ascii="Arial" w:hAnsi="Arial" w:cs="Arial"/>
          <w:sz w:val="16"/>
          <w:szCs w:val="16"/>
        </w:rPr>
        <w:t xml:space="preserve">derá ser utilizada por qualquer </w:t>
      </w:r>
      <w:r w:rsidR="0010657B" w:rsidRPr="00B96D7C">
        <w:rPr>
          <w:rFonts w:ascii="Arial" w:hAnsi="Arial" w:cs="Arial"/>
          <w:sz w:val="16"/>
          <w:szCs w:val="16"/>
        </w:rPr>
        <w:t xml:space="preserve">órgão </w:t>
      </w:r>
      <w:r w:rsidR="00334F76" w:rsidRPr="00B96D7C">
        <w:rPr>
          <w:rFonts w:ascii="Arial" w:hAnsi="Arial" w:cs="Arial"/>
          <w:sz w:val="16"/>
          <w:szCs w:val="16"/>
        </w:rPr>
        <w:t xml:space="preserve">ou entidade da </w:t>
      </w:r>
      <w:r w:rsidR="00667902" w:rsidRPr="00B96D7C">
        <w:rPr>
          <w:rFonts w:ascii="Arial" w:hAnsi="Arial" w:cs="Arial"/>
          <w:sz w:val="16"/>
          <w:szCs w:val="16"/>
        </w:rPr>
        <w:t>A</w:t>
      </w:r>
      <w:r w:rsidR="00334F76" w:rsidRPr="00B96D7C">
        <w:rPr>
          <w:rFonts w:ascii="Arial" w:hAnsi="Arial" w:cs="Arial"/>
          <w:sz w:val="16"/>
          <w:szCs w:val="16"/>
        </w:rPr>
        <w:t xml:space="preserve">dministração </w:t>
      </w:r>
      <w:r w:rsidR="00667902" w:rsidRPr="00B96D7C">
        <w:rPr>
          <w:rFonts w:ascii="Arial" w:hAnsi="Arial" w:cs="Arial"/>
          <w:sz w:val="16"/>
          <w:szCs w:val="16"/>
        </w:rPr>
        <w:t>P</w:t>
      </w:r>
      <w:r w:rsidR="00334F76" w:rsidRPr="00B96D7C">
        <w:rPr>
          <w:rFonts w:ascii="Arial" w:hAnsi="Arial" w:cs="Arial"/>
          <w:sz w:val="16"/>
          <w:szCs w:val="16"/>
        </w:rPr>
        <w:t xml:space="preserve">ública </w:t>
      </w:r>
      <w:r w:rsidR="00667902" w:rsidRPr="00B96D7C">
        <w:rPr>
          <w:rFonts w:ascii="Arial" w:hAnsi="Arial" w:cs="Arial"/>
          <w:sz w:val="16"/>
          <w:szCs w:val="16"/>
        </w:rPr>
        <w:t>E</w:t>
      </w:r>
      <w:r w:rsidR="00334F76" w:rsidRPr="00B96D7C">
        <w:rPr>
          <w:rFonts w:ascii="Arial" w:hAnsi="Arial" w:cs="Arial"/>
          <w:sz w:val="16"/>
          <w:szCs w:val="16"/>
        </w:rPr>
        <w:t>stadual que não tenha participado do certame licitatório, mediante anuência do órgão gerenciador.</w:t>
      </w:r>
    </w:p>
    <w:p w:rsidR="006C44FC" w:rsidRPr="009A54D1" w:rsidRDefault="006C44FC" w:rsidP="00B96D7C">
      <w:pPr>
        <w:pStyle w:val="PargrafodaLista"/>
        <w:suppressAutoHyphens/>
        <w:spacing w:line="100" w:lineRule="atLeast"/>
        <w:ind w:left="0" w:right="47"/>
        <w:jc w:val="both"/>
        <w:rPr>
          <w:rFonts w:ascii="Arial" w:hAnsi="Arial" w:cs="Arial"/>
          <w:color w:val="000000"/>
          <w:sz w:val="16"/>
          <w:szCs w:val="16"/>
        </w:rPr>
      </w:pPr>
    </w:p>
    <w:p w:rsidR="00334F76" w:rsidRPr="00B96D7C" w:rsidRDefault="00CC63C7" w:rsidP="00B96D7C">
      <w:pPr>
        <w:pStyle w:val="PargrafodaLista"/>
        <w:numPr>
          <w:ilvl w:val="1"/>
          <w:numId w:val="11"/>
        </w:numPr>
        <w:suppressAutoHyphens/>
        <w:spacing w:line="100" w:lineRule="atLeast"/>
        <w:ind w:left="0" w:right="47" w:firstLine="0"/>
        <w:jc w:val="both"/>
        <w:rPr>
          <w:rFonts w:ascii="Arial" w:hAnsi="Arial" w:cs="Arial"/>
          <w:sz w:val="16"/>
          <w:szCs w:val="16"/>
        </w:rPr>
      </w:pPr>
      <w:r w:rsidRPr="00B96D7C">
        <w:rPr>
          <w:rFonts w:ascii="Arial" w:hAnsi="Arial" w:cs="Arial"/>
          <w:sz w:val="16"/>
          <w:szCs w:val="16"/>
        </w:rPr>
        <w:t xml:space="preserve"> </w:t>
      </w:r>
      <w:r w:rsidR="00334F76" w:rsidRPr="00B96D7C">
        <w:rPr>
          <w:rFonts w:ascii="Arial" w:hAnsi="Arial" w:cs="Arial"/>
          <w:sz w:val="16"/>
          <w:szCs w:val="16"/>
        </w:rPr>
        <w:t>É facultada aos órgãos s ou entidades municipais, distritais ou estaduais a adesão a ata de registro de preços da Administração Pública Estadual.</w:t>
      </w:r>
    </w:p>
    <w:p w:rsidR="006C44FC" w:rsidRPr="00B96D7C" w:rsidRDefault="006C44FC" w:rsidP="00B96D7C">
      <w:pPr>
        <w:pStyle w:val="PargrafodaLista"/>
        <w:suppressAutoHyphens/>
        <w:spacing w:line="100" w:lineRule="atLeast"/>
        <w:ind w:left="0" w:right="47"/>
        <w:jc w:val="both"/>
        <w:rPr>
          <w:rFonts w:ascii="Arial" w:hAnsi="Arial" w:cs="Arial"/>
          <w:sz w:val="16"/>
          <w:szCs w:val="16"/>
        </w:rPr>
      </w:pPr>
    </w:p>
    <w:p w:rsidR="0010657B" w:rsidRPr="00B96D7C" w:rsidRDefault="00CC63C7" w:rsidP="00B96D7C">
      <w:pPr>
        <w:pStyle w:val="PargrafodaLista"/>
        <w:numPr>
          <w:ilvl w:val="1"/>
          <w:numId w:val="11"/>
        </w:numPr>
        <w:suppressAutoHyphens/>
        <w:spacing w:line="100" w:lineRule="atLeast"/>
        <w:ind w:left="0" w:right="47" w:firstLine="0"/>
        <w:jc w:val="both"/>
        <w:rPr>
          <w:rFonts w:ascii="Arial" w:hAnsi="Arial" w:cs="Arial"/>
          <w:sz w:val="16"/>
          <w:szCs w:val="16"/>
        </w:rPr>
      </w:pPr>
      <w:r w:rsidRPr="00B96D7C">
        <w:rPr>
          <w:rFonts w:ascii="Arial" w:hAnsi="Arial" w:cs="Arial"/>
          <w:sz w:val="16"/>
          <w:szCs w:val="16"/>
        </w:rPr>
        <w:t xml:space="preserve"> </w:t>
      </w:r>
      <w:r w:rsidR="0010657B" w:rsidRPr="00B96D7C">
        <w:rPr>
          <w:rFonts w:ascii="Arial" w:hAnsi="Arial" w:cs="Arial"/>
          <w:sz w:val="16"/>
          <w:szCs w:val="16"/>
        </w:rPr>
        <w:t>Caberá ao fornecedor beneficiário da Ata de Registro de Preços, observadas as condições nela estabelecidas, optar pela aceitação ou não do fornecimento</w:t>
      </w:r>
      <w:r w:rsidR="00334F76" w:rsidRPr="00B96D7C">
        <w:rPr>
          <w:rFonts w:ascii="Arial" w:hAnsi="Arial" w:cs="Arial"/>
          <w:sz w:val="16"/>
          <w:szCs w:val="16"/>
        </w:rPr>
        <w:t xml:space="preserve"> decorrente da adesão, desde que não prejudique as obrigações presentes e futuras da ata, assumidas com o órgão gerenciador e órgãos participantes. </w:t>
      </w:r>
    </w:p>
    <w:p w:rsidR="006C44FC" w:rsidRPr="00B96D7C" w:rsidRDefault="006C44FC" w:rsidP="00B96D7C">
      <w:pPr>
        <w:pStyle w:val="PargrafodaLista"/>
        <w:suppressAutoHyphens/>
        <w:spacing w:line="100" w:lineRule="atLeast"/>
        <w:ind w:left="0" w:right="47"/>
        <w:jc w:val="both"/>
        <w:rPr>
          <w:rFonts w:ascii="Arial" w:hAnsi="Arial" w:cs="Arial"/>
          <w:sz w:val="16"/>
          <w:szCs w:val="16"/>
        </w:rPr>
      </w:pPr>
    </w:p>
    <w:p w:rsidR="00334F76" w:rsidRPr="00B96D7C" w:rsidRDefault="00CC63C7" w:rsidP="00B96D7C">
      <w:pPr>
        <w:pStyle w:val="PargrafodaLista"/>
        <w:numPr>
          <w:ilvl w:val="1"/>
          <w:numId w:val="11"/>
        </w:numPr>
        <w:suppressAutoHyphens/>
        <w:spacing w:line="100" w:lineRule="atLeast"/>
        <w:ind w:left="0" w:right="47" w:firstLine="0"/>
        <w:jc w:val="both"/>
        <w:rPr>
          <w:rFonts w:ascii="Arial" w:hAnsi="Arial" w:cs="Arial"/>
          <w:sz w:val="16"/>
          <w:szCs w:val="16"/>
        </w:rPr>
      </w:pPr>
      <w:r w:rsidRPr="00B96D7C">
        <w:rPr>
          <w:rFonts w:ascii="Arial" w:hAnsi="Arial" w:cs="Arial"/>
          <w:sz w:val="16"/>
          <w:szCs w:val="16"/>
        </w:rPr>
        <w:t xml:space="preserve"> </w:t>
      </w:r>
      <w:r w:rsidR="00334F76" w:rsidRPr="00B96D7C">
        <w:rPr>
          <w:rFonts w:ascii="Arial" w:hAnsi="Arial" w:cs="Arial"/>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B96D7C" w:rsidRDefault="006C44FC" w:rsidP="00B96D7C">
      <w:pPr>
        <w:pStyle w:val="PargrafodaLista"/>
        <w:suppressAutoHyphens/>
        <w:spacing w:line="100" w:lineRule="atLeast"/>
        <w:ind w:left="0" w:right="47"/>
        <w:jc w:val="both"/>
        <w:rPr>
          <w:rFonts w:ascii="Arial" w:hAnsi="Arial" w:cs="Arial"/>
          <w:sz w:val="16"/>
          <w:szCs w:val="16"/>
        </w:rPr>
      </w:pPr>
    </w:p>
    <w:p w:rsidR="00334F76" w:rsidRPr="00CC63C7" w:rsidRDefault="00CC63C7" w:rsidP="00B96D7C">
      <w:pPr>
        <w:pStyle w:val="PargrafodaLista"/>
        <w:numPr>
          <w:ilvl w:val="1"/>
          <w:numId w:val="11"/>
        </w:numPr>
        <w:suppressAutoHyphens/>
        <w:spacing w:line="100" w:lineRule="atLeast"/>
        <w:ind w:left="0" w:right="47" w:firstLine="0"/>
        <w:jc w:val="both"/>
        <w:rPr>
          <w:rFonts w:ascii="Arial" w:hAnsi="Arial" w:cs="Arial"/>
          <w:sz w:val="16"/>
          <w:szCs w:val="16"/>
        </w:rPr>
      </w:pPr>
      <w:r>
        <w:rPr>
          <w:rFonts w:ascii="Arial" w:hAnsi="Arial" w:cs="Arial"/>
          <w:sz w:val="16"/>
          <w:szCs w:val="16"/>
        </w:rPr>
        <w:t xml:space="preserve"> </w:t>
      </w:r>
      <w:r w:rsidR="00334F76" w:rsidRPr="00CC63C7">
        <w:rPr>
          <w:rFonts w:ascii="Arial" w:hAnsi="Arial" w:cs="Arial"/>
          <w:sz w:val="16"/>
          <w:szCs w:val="16"/>
        </w:rPr>
        <w:t>As adesões à ata de registro de preços não poder</w:t>
      </w:r>
      <w:r w:rsidR="00790B20" w:rsidRPr="00CC63C7">
        <w:rPr>
          <w:rFonts w:ascii="Arial" w:hAnsi="Arial" w:cs="Arial"/>
          <w:sz w:val="16"/>
          <w:szCs w:val="16"/>
        </w:rPr>
        <w:t>ão</w:t>
      </w:r>
      <w:r w:rsidR="00334F76" w:rsidRPr="00CC63C7">
        <w:rPr>
          <w:rFonts w:ascii="Arial" w:hAnsi="Arial" w:cs="Arial"/>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B96D7C" w:rsidRDefault="0010657B" w:rsidP="00B96D7C">
      <w:pPr>
        <w:pStyle w:val="PargrafodaLista"/>
        <w:suppressAutoHyphens/>
        <w:spacing w:line="100" w:lineRule="atLeast"/>
        <w:ind w:left="0" w:right="47"/>
        <w:jc w:val="both"/>
        <w:rPr>
          <w:rFonts w:ascii="Arial" w:hAnsi="Arial" w:cs="Arial"/>
          <w:sz w:val="16"/>
          <w:szCs w:val="16"/>
        </w:rPr>
      </w:pPr>
    </w:p>
    <w:p w:rsidR="0010657B" w:rsidRPr="00B96D7C" w:rsidRDefault="00CC63C7" w:rsidP="00B96D7C">
      <w:pPr>
        <w:pStyle w:val="PargrafodaLista"/>
        <w:numPr>
          <w:ilvl w:val="1"/>
          <w:numId w:val="11"/>
        </w:numPr>
        <w:suppressAutoHyphens/>
        <w:spacing w:line="100" w:lineRule="atLeast"/>
        <w:ind w:left="0" w:right="47" w:firstLine="0"/>
        <w:jc w:val="both"/>
        <w:rPr>
          <w:rFonts w:ascii="Arial" w:hAnsi="Arial" w:cs="Arial"/>
          <w:sz w:val="16"/>
          <w:szCs w:val="16"/>
        </w:rPr>
      </w:pPr>
      <w:r w:rsidRPr="00B96D7C">
        <w:rPr>
          <w:rFonts w:ascii="Arial" w:hAnsi="Arial" w:cs="Arial"/>
          <w:sz w:val="16"/>
          <w:szCs w:val="16"/>
        </w:rPr>
        <w:t xml:space="preserve"> </w:t>
      </w:r>
      <w:r w:rsidR="0010657B" w:rsidRPr="00B96D7C">
        <w:rPr>
          <w:rFonts w:ascii="Arial" w:hAnsi="Arial" w:cs="Arial"/>
          <w:sz w:val="16"/>
          <w:szCs w:val="16"/>
        </w:rPr>
        <w:t>Caberá ao órgão que se utilizar da ata, verificar a vantagem econômica da adesão a este Registro de Pre</w:t>
      </w:r>
      <w:r w:rsidR="00A41308" w:rsidRPr="00B96D7C">
        <w:rPr>
          <w:rFonts w:ascii="Arial" w:hAnsi="Arial" w:cs="Arial"/>
          <w:sz w:val="16"/>
          <w:szCs w:val="16"/>
        </w:rPr>
        <w:t>ço.</w:t>
      </w:r>
    </w:p>
    <w:p w:rsidR="009D2314" w:rsidRPr="009A54D1" w:rsidRDefault="009D2314" w:rsidP="00B96D7C">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CC63C7">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 Quando o preço de mercado tornar-se superior aos preços registrados, e o fornecedor não puder cumprir o compromisso ,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r w:rsidR="006401E6">
        <w:rPr>
          <w:rFonts w:ascii="Arial" w:hAnsi="Arial" w:cs="Arial"/>
          <w:sz w:val="16"/>
          <w:szCs w:val="16"/>
        </w:rPr>
        <w:t>.</w:t>
      </w:r>
    </w:p>
    <w:p w:rsidR="004C43D9" w:rsidRDefault="009D2314" w:rsidP="00137FCC">
      <w:pPr>
        <w:pStyle w:val="Ttulo2"/>
        <w:jc w:val="both"/>
        <w:rPr>
          <w:i w:val="0"/>
          <w:iCs w:val="0"/>
          <w:sz w:val="16"/>
          <w:szCs w:val="16"/>
        </w:rPr>
      </w:pPr>
      <w:r w:rsidRPr="009A54D1">
        <w:rPr>
          <w:i w:val="0"/>
          <w:iCs w:val="0"/>
          <w:sz w:val="16"/>
          <w:szCs w:val="16"/>
        </w:rPr>
        <w:lastRenderedPageBreak/>
        <w:t>1</w:t>
      </w:r>
      <w:r w:rsidR="005E2FA0" w:rsidRPr="009A54D1">
        <w:rPr>
          <w:i w:val="0"/>
          <w:iCs w:val="0"/>
          <w:sz w:val="16"/>
          <w:szCs w:val="16"/>
        </w:rPr>
        <w:t>2</w:t>
      </w:r>
      <w:r w:rsidRPr="009A54D1">
        <w:rPr>
          <w:i w:val="0"/>
          <w:iCs w:val="0"/>
          <w:sz w:val="16"/>
          <w:szCs w:val="16"/>
        </w:rPr>
        <w:t>. DAS OBRIGAÇÕES DA DETENTORA DO REGISTRO</w:t>
      </w:r>
    </w:p>
    <w:p w:rsidR="002B086A"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 xml:space="preserve">Além das demais obrigações exigidas em Lei, a empresa detentora do Registro deverá: </w:t>
      </w:r>
    </w:p>
    <w:p w:rsidR="002B086A"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Entregar o objeto desta licitação, nas especificações exatas contidas na tabela SINAPI;</w:t>
      </w:r>
    </w:p>
    <w:p w:rsidR="002B086A"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Manter durante toda a execução do contrato as mesmas condições de habilitação;</w:t>
      </w:r>
    </w:p>
    <w:p w:rsidR="002B086A"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Entregar o objeto licitado no preço da tabela SINAPI atualizada, acrescido do percentual de desconto ofertado na licitação, na forma e prazo estipulados na proposta;</w:t>
      </w:r>
    </w:p>
    <w:p w:rsidR="002B086A"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Entregar o objeto nas quantidades indicadas pelo órgão requisitante em cada ordem de fornecimento;</w:t>
      </w:r>
    </w:p>
    <w:p w:rsidR="002B086A"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 xml:space="preserve">Responsabilizar-se por todos os ônus, encargos, perdas e danos em quando for constatado que tenham sido ocasionados em decorrência do fornecimento do objeto. </w:t>
      </w:r>
    </w:p>
    <w:p w:rsidR="002B086A"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Responsabilizar-se pelas providências e obrigações estabelecidas em legislação específica de acidentes trabalho quando em ocorrência de espécie forem vítimas os seus empregados, no desempenho de suas atribuições ou em contato com eles, ainda que a ocorrência tenha sido nas dependências da CONTRATANTE;</w:t>
      </w:r>
    </w:p>
    <w:p w:rsidR="002B086A"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Arcar com todas as despesas, diretas ou indiretas, decorrentes do cumprimento das obrigações assumidas e todos os tributos incidentes, incluindo as despesas com frete, sem qualquer ônus à CONTRATANTE, devendo efetuar os respectivos pagamentos na forma e nos prazos previstos em Lei.</w:t>
      </w:r>
    </w:p>
    <w:p w:rsidR="002B086A"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Indicar um preposto devidamente habilitado, com poderes para representá-lo em tudo o que se relacionar com o fornecimento objeto do registro; Prestar à CONTRATANTE qualquer informação sobre o objeto a ser adquirido, sobretudo qualquer dificuldade encontrada na entrega do objeto. Fornecer, sem quaisquer ônus para o CONTRATANTE, todo e qualquer material e acessório necessários para a instalação e pleno funcionamento dos equipamentos locados;</w:t>
      </w:r>
    </w:p>
    <w:p w:rsidR="002B086A"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Entregar o objeto nos locais definidos neste instrumento;</w:t>
      </w:r>
    </w:p>
    <w:p w:rsidR="002B086A"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Ressarcir quaisquer danos ou prejuízos causados por seus prepostos ao patrimônio da contratante, desde que as responsabilidades sejam efetivamente comprovadas;</w:t>
      </w:r>
    </w:p>
    <w:p w:rsidR="002B086A"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Executar fielmente este contrato, em conformidade com as cláusulas avençadas e normas estabelecidas na Lei nº 8.666/93 e suas alterações, de forma a não interferir no andamento da CONTRATANTE;</w:t>
      </w:r>
    </w:p>
    <w:p w:rsidR="002B086A"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Atender prontamente a quaisquer exigências da fiscalização inerentes ao objeto do contrato, sem que disso decorra qualquer ônus para a CONTRATANTE, não implicando a atividade da fiscalização em qualquer exclusão ou redução da responsabilidade da CONTRATADA, inclusive perante terceiros, por qualquer irregularidade;</w:t>
      </w:r>
    </w:p>
    <w:p w:rsidR="002B086A" w:rsidRPr="00024880"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Não utilizar as dependências da CONTRATANTE para qualquer atividade estranha ao objeto deste contrato</w:t>
      </w:r>
    </w:p>
    <w:p w:rsidR="009D2314" w:rsidRDefault="009D2314" w:rsidP="00197337">
      <w:pPr>
        <w:pStyle w:val="Corpodetexto"/>
        <w:numPr>
          <w:ilvl w:val="1"/>
          <w:numId w:val="21"/>
        </w:numPr>
        <w:suppressAutoHyphens/>
        <w:spacing w:after="100" w:afterAutospacing="1"/>
        <w:contextualSpacing/>
        <w:jc w:val="both"/>
        <w:rPr>
          <w:rFonts w:ascii="Arial" w:hAnsi="Arial" w:cs="Arial"/>
          <w:sz w:val="16"/>
          <w:szCs w:val="16"/>
        </w:rPr>
      </w:pPr>
      <w:r w:rsidRPr="009A54D1">
        <w:rPr>
          <w:rFonts w:ascii="Arial" w:hAnsi="Arial" w:cs="Arial"/>
          <w:sz w:val="16"/>
          <w:szCs w:val="16"/>
        </w:rPr>
        <w:t xml:space="preserve">Substituir em qualquer tempo e sem qualquer Ônus para o Órgão/Entidade toda ou parte da remessa devolvida pela mesma, no prazo de </w:t>
      </w:r>
      <w:r w:rsidRPr="00024880">
        <w:rPr>
          <w:rFonts w:ascii="Arial" w:hAnsi="Arial" w:cs="Arial"/>
          <w:sz w:val="16"/>
          <w:szCs w:val="16"/>
        </w:rPr>
        <w:t>05 (cinco) dias úteis</w:t>
      </w:r>
      <w:r w:rsidRPr="009A54D1">
        <w:rPr>
          <w:rFonts w:ascii="Arial" w:hAnsi="Arial" w:cs="Arial"/>
          <w:sz w:val="16"/>
          <w:szCs w:val="16"/>
        </w:rPr>
        <w:t>, caso constatada divergência na especificação;</w:t>
      </w:r>
    </w:p>
    <w:p w:rsidR="009D2314" w:rsidRDefault="009D2314" w:rsidP="00197337">
      <w:pPr>
        <w:pStyle w:val="Corpodetexto"/>
        <w:numPr>
          <w:ilvl w:val="1"/>
          <w:numId w:val="21"/>
        </w:numPr>
        <w:suppressAutoHyphens/>
        <w:spacing w:after="100" w:afterAutospacing="1"/>
        <w:contextualSpacing/>
        <w:jc w:val="both"/>
        <w:rPr>
          <w:rFonts w:ascii="Arial" w:hAnsi="Arial" w:cs="Arial"/>
          <w:sz w:val="16"/>
          <w:szCs w:val="16"/>
        </w:rPr>
      </w:pPr>
      <w:r w:rsidRPr="00024880">
        <w:rPr>
          <w:rFonts w:ascii="Arial" w:hAnsi="Arial" w:cs="Arial"/>
          <w:sz w:val="16"/>
          <w:szCs w:val="16"/>
        </w:rPr>
        <w:t>Dispor-se a toda e qualquer fiscalização, no tocante ao fornecimento do produto, assim como ao cumprimento das obrigações previstas na ATA;</w:t>
      </w:r>
    </w:p>
    <w:p w:rsidR="009D2314" w:rsidRDefault="009D2314" w:rsidP="00197337">
      <w:pPr>
        <w:pStyle w:val="Corpodetexto"/>
        <w:numPr>
          <w:ilvl w:val="1"/>
          <w:numId w:val="21"/>
        </w:numPr>
        <w:suppressAutoHyphens/>
        <w:spacing w:after="100" w:afterAutospacing="1"/>
        <w:contextualSpacing/>
        <w:jc w:val="both"/>
        <w:rPr>
          <w:rFonts w:ascii="Arial" w:hAnsi="Arial" w:cs="Arial"/>
          <w:sz w:val="16"/>
          <w:szCs w:val="16"/>
        </w:rPr>
      </w:pPr>
      <w:r w:rsidRPr="00024880">
        <w:rPr>
          <w:rFonts w:ascii="Arial" w:hAnsi="Arial" w:cs="Arial"/>
          <w:sz w:val="16"/>
          <w:szCs w:val="16"/>
        </w:rPr>
        <w:t>Prover todos os meios necessários à garantia da plena operacionalidade do fornecimento, inclusive considerados os casos de greve ou paralisação de qualquer natureza;</w:t>
      </w:r>
    </w:p>
    <w:p w:rsidR="009D2314" w:rsidRDefault="009D2314" w:rsidP="00197337">
      <w:pPr>
        <w:pStyle w:val="Corpodetexto"/>
        <w:numPr>
          <w:ilvl w:val="1"/>
          <w:numId w:val="21"/>
        </w:numPr>
        <w:suppressAutoHyphens/>
        <w:spacing w:after="100" w:afterAutospacing="1"/>
        <w:contextualSpacing/>
        <w:jc w:val="both"/>
        <w:rPr>
          <w:rFonts w:ascii="Arial" w:hAnsi="Arial" w:cs="Arial"/>
          <w:sz w:val="16"/>
          <w:szCs w:val="16"/>
        </w:rPr>
      </w:pPr>
      <w:r w:rsidRPr="00024880">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Default="009D2314" w:rsidP="00197337">
      <w:pPr>
        <w:pStyle w:val="Corpodetexto"/>
        <w:numPr>
          <w:ilvl w:val="1"/>
          <w:numId w:val="21"/>
        </w:numPr>
        <w:suppressAutoHyphens/>
        <w:spacing w:after="100" w:afterAutospacing="1"/>
        <w:contextualSpacing/>
        <w:jc w:val="both"/>
        <w:rPr>
          <w:rFonts w:ascii="Arial" w:hAnsi="Arial" w:cs="Arial"/>
          <w:sz w:val="16"/>
          <w:szCs w:val="16"/>
        </w:rPr>
      </w:pPr>
      <w:r w:rsidRPr="00024880">
        <w:rPr>
          <w:rFonts w:ascii="Arial" w:hAnsi="Arial" w:cs="Arial"/>
          <w:sz w:val="16"/>
          <w:szCs w:val="16"/>
        </w:rPr>
        <w:t>Comunicar imediatamente à Administração Pública qualquer alteração ocorrida no endereço, conta bancária e outros julgáveis necessários para recebimento de correspondência;</w:t>
      </w:r>
    </w:p>
    <w:p w:rsidR="009D2314" w:rsidRDefault="009D2314" w:rsidP="00197337">
      <w:pPr>
        <w:pStyle w:val="Corpodetexto"/>
        <w:numPr>
          <w:ilvl w:val="1"/>
          <w:numId w:val="21"/>
        </w:numPr>
        <w:suppressAutoHyphens/>
        <w:spacing w:after="100" w:afterAutospacing="1"/>
        <w:contextualSpacing/>
        <w:jc w:val="both"/>
        <w:rPr>
          <w:rFonts w:ascii="Arial" w:hAnsi="Arial" w:cs="Arial"/>
          <w:sz w:val="16"/>
          <w:szCs w:val="16"/>
        </w:rPr>
      </w:pPr>
      <w:r w:rsidRPr="00024880">
        <w:rPr>
          <w:rFonts w:ascii="Arial" w:hAnsi="Arial" w:cs="Arial"/>
          <w:sz w:val="16"/>
          <w:szCs w:val="16"/>
        </w:rPr>
        <w:t>Respeitar e fazer cumprir a legislação de segurança e saúde no trabalho, previstas nas normas regulamentadoras pertinentes;</w:t>
      </w:r>
    </w:p>
    <w:p w:rsidR="009D2314" w:rsidRDefault="009D2314" w:rsidP="00197337">
      <w:pPr>
        <w:pStyle w:val="Corpodetexto"/>
        <w:numPr>
          <w:ilvl w:val="1"/>
          <w:numId w:val="21"/>
        </w:numPr>
        <w:suppressAutoHyphens/>
        <w:spacing w:after="100" w:afterAutospacing="1"/>
        <w:contextualSpacing/>
        <w:jc w:val="both"/>
        <w:rPr>
          <w:rFonts w:ascii="Arial" w:hAnsi="Arial" w:cs="Arial"/>
          <w:sz w:val="16"/>
          <w:szCs w:val="16"/>
        </w:rPr>
      </w:pPr>
      <w:r w:rsidRPr="00024880">
        <w:rPr>
          <w:rFonts w:ascii="Arial" w:hAnsi="Arial" w:cs="Arial"/>
          <w:sz w:val="16"/>
          <w:szCs w:val="16"/>
        </w:rPr>
        <w:t>Fiscalizar o perfeito cumprimento do fornecimento a que se obrigou, cabendo-lhe, integralmente, os ônus decorrentes. Tal fiscalização dar-se-á independentemente da que será exercida pela Administração Pública.</w:t>
      </w:r>
    </w:p>
    <w:p w:rsidR="009D2314" w:rsidRDefault="009D2314" w:rsidP="00197337">
      <w:pPr>
        <w:pStyle w:val="Corpodetexto"/>
        <w:numPr>
          <w:ilvl w:val="1"/>
          <w:numId w:val="21"/>
        </w:numPr>
        <w:suppressAutoHyphens/>
        <w:spacing w:after="100" w:afterAutospacing="1"/>
        <w:contextualSpacing/>
        <w:jc w:val="both"/>
        <w:rPr>
          <w:rFonts w:ascii="Arial" w:hAnsi="Arial" w:cs="Arial"/>
          <w:sz w:val="16"/>
          <w:szCs w:val="16"/>
        </w:rPr>
      </w:pPr>
      <w:r w:rsidRPr="00024880">
        <w:rPr>
          <w:rFonts w:ascii="Arial" w:hAnsi="Arial" w:cs="Arial"/>
          <w:sz w:val="16"/>
          <w:szCs w:val="16"/>
        </w:rPr>
        <w:t>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Default="009D2314" w:rsidP="00197337">
      <w:pPr>
        <w:pStyle w:val="Corpodetexto"/>
        <w:numPr>
          <w:ilvl w:val="1"/>
          <w:numId w:val="21"/>
        </w:numPr>
        <w:suppressAutoHyphens/>
        <w:spacing w:after="100" w:afterAutospacing="1"/>
        <w:contextualSpacing/>
        <w:jc w:val="both"/>
        <w:rPr>
          <w:rFonts w:ascii="Arial" w:hAnsi="Arial" w:cs="Arial"/>
          <w:sz w:val="16"/>
          <w:szCs w:val="16"/>
        </w:rPr>
      </w:pPr>
      <w:r w:rsidRPr="00024880">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5269EC" w:rsidRPr="00024880" w:rsidRDefault="009D2314" w:rsidP="00197337">
      <w:pPr>
        <w:pStyle w:val="Corpodetexto"/>
        <w:numPr>
          <w:ilvl w:val="1"/>
          <w:numId w:val="21"/>
        </w:numPr>
        <w:suppressAutoHyphens/>
        <w:spacing w:after="100" w:afterAutospacing="1"/>
        <w:contextualSpacing/>
        <w:jc w:val="both"/>
        <w:rPr>
          <w:rFonts w:ascii="Arial" w:hAnsi="Arial" w:cs="Arial"/>
          <w:sz w:val="16"/>
          <w:szCs w:val="16"/>
        </w:rPr>
      </w:pPr>
      <w:r w:rsidRPr="00024880">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5269EC"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B1164D" w:rsidRPr="00B1164D" w:rsidRDefault="009D2314" w:rsidP="00B1164D">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w:t>
      </w:r>
      <w:r w:rsidR="004042D9">
        <w:rPr>
          <w:rFonts w:ascii="Arial" w:hAnsi="Arial" w:cs="Arial"/>
          <w:sz w:val="16"/>
          <w:szCs w:val="16"/>
        </w:rPr>
        <w:t>s</w:t>
      </w:r>
      <w:r w:rsidR="00C31501" w:rsidRPr="009A54D1">
        <w:rPr>
          <w:rFonts w:ascii="Arial" w:hAnsi="Arial" w:cs="Arial"/>
          <w:sz w:val="16"/>
          <w:szCs w:val="16"/>
        </w:rPr>
        <w:t xml:space="preserve"> seguinte</w:t>
      </w:r>
      <w:r w:rsidR="004042D9">
        <w:rPr>
          <w:rFonts w:ascii="Arial" w:hAnsi="Arial" w:cs="Arial"/>
          <w:sz w:val="16"/>
          <w:szCs w:val="16"/>
        </w:rPr>
        <w:t>s</w:t>
      </w:r>
      <w:r w:rsidR="00C31501" w:rsidRPr="009A54D1">
        <w:rPr>
          <w:rFonts w:ascii="Arial" w:hAnsi="Arial" w:cs="Arial"/>
          <w:sz w:val="16"/>
          <w:szCs w:val="16"/>
        </w:rPr>
        <w:t xml:space="preserve"> órgão</w:t>
      </w:r>
      <w:r w:rsidR="004042D9">
        <w:rPr>
          <w:rFonts w:ascii="Arial" w:hAnsi="Arial" w:cs="Arial"/>
          <w:sz w:val="16"/>
          <w:szCs w:val="16"/>
        </w:rPr>
        <w:t>s</w:t>
      </w:r>
      <w:r w:rsidR="00C31501" w:rsidRPr="009A54D1">
        <w:rPr>
          <w:rFonts w:ascii="Arial" w:hAnsi="Arial" w:cs="Arial"/>
          <w:sz w:val="16"/>
          <w:szCs w:val="16"/>
        </w:rPr>
        <w:t xml:space="preserve"> pertencente</w:t>
      </w:r>
      <w:r w:rsidR="004042D9">
        <w:rPr>
          <w:rFonts w:ascii="Arial" w:hAnsi="Arial" w:cs="Arial"/>
          <w:sz w:val="16"/>
          <w:szCs w:val="16"/>
        </w:rPr>
        <w:t>s</w:t>
      </w:r>
      <w:r w:rsidR="00C31501" w:rsidRPr="009A54D1">
        <w:rPr>
          <w:rFonts w:ascii="Arial" w:hAnsi="Arial" w:cs="Arial"/>
          <w:sz w:val="16"/>
          <w:szCs w:val="16"/>
        </w:rPr>
        <w:t xml:space="preserve"> à Administração Pública do Estado de Rondônia:</w:t>
      </w:r>
    </w:p>
    <w:p w:rsidR="008515B0" w:rsidRPr="008515B0" w:rsidRDefault="008515B0" w:rsidP="008515B0">
      <w:pPr>
        <w:pStyle w:val="PargrafodaLista"/>
        <w:suppressAutoHyphens/>
        <w:spacing w:before="240" w:line="276" w:lineRule="auto"/>
        <w:ind w:hanging="720"/>
        <w:rPr>
          <w:rFonts w:ascii="Arial" w:hAnsi="Arial" w:cs="Arial"/>
          <w:sz w:val="16"/>
          <w:szCs w:val="16"/>
        </w:rPr>
      </w:pPr>
      <w:r w:rsidRPr="008515B0">
        <w:rPr>
          <w:rFonts w:ascii="Arial" w:hAnsi="Arial" w:cs="Arial"/>
          <w:b/>
          <w:sz w:val="16"/>
          <w:szCs w:val="16"/>
        </w:rPr>
        <w:t>SEDAM -</w:t>
      </w:r>
      <w:r w:rsidRPr="008515B0">
        <w:rPr>
          <w:rFonts w:ascii="Arial" w:hAnsi="Arial" w:cs="Arial"/>
          <w:sz w:val="16"/>
          <w:szCs w:val="16"/>
        </w:rPr>
        <w:t xml:space="preserve"> Secretaria de Estado do Meio Ambiente. </w:t>
      </w:r>
    </w:p>
    <w:p w:rsidR="008515B0" w:rsidRPr="008515B0" w:rsidRDefault="008515B0" w:rsidP="008515B0">
      <w:pPr>
        <w:pStyle w:val="PargrafodaLista"/>
        <w:suppressAutoHyphens/>
        <w:spacing w:before="240" w:line="276" w:lineRule="auto"/>
        <w:ind w:hanging="720"/>
        <w:rPr>
          <w:rFonts w:ascii="Arial" w:hAnsi="Arial" w:cs="Arial"/>
          <w:sz w:val="16"/>
          <w:szCs w:val="16"/>
        </w:rPr>
      </w:pPr>
      <w:r w:rsidRPr="008515B0">
        <w:rPr>
          <w:rFonts w:ascii="Arial" w:hAnsi="Arial" w:cs="Arial"/>
          <w:b/>
          <w:sz w:val="16"/>
          <w:szCs w:val="16"/>
        </w:rPr>
        <w:t>SESAU -</w:t>
      </w:r>
      <w:r w:rsidRPr="008515B0">
        <w:rPr>
          <w:rFonts w:ascii="Arial" w:hAnsi="Arial" w:cs="Arial"/>
          <w:sz w:val="16"/>
          <w:szCs w:val="16"/>
        </w:rPr>
        <w:t xml:space="preserve"> Secretaria de Estado da Saúde. </w:t>
      </w:r>
    </w:p>
    <w:p w:rsidR="008515B0" w:rsidRPr="008515B0" w:rsidRDefault="008515B0" w:rsidP="008515B0">
      <w:pPr>
        <w:pStyle w:val="PargrafodaLista"/>
        <w:suppressAutoHyphens/>
        <w:spacing w:before="240" w:line="276" w:lineRule="auto"/>
        <w:ind w:hanging="720"/>
        <w:rPr>
          <w:rFonts w:ascii="Arial" w:hAnsi="Arial" w:cs="Arial"/>
          <w:sz w:val="16"/>
          <w:szCs w:val="16"/>
        </w:rPr>
      </w:pPr>
      <w:r w:rsidRPr="008515B0">
        <w:rPr>
          <w:rFonts w:ascii="Arial" w:hAnsi="Arial" w:cs="Arial"/>
          <w:b/>
          <w:sz w:val="16"/>
          <w:szCs w:val="16"/>
        </w:rPr>
        <w:t>SEFIN -</w:t>
      </w:r>
      <w:r w:rsidRPr="008515B0">
        <w:rPr>
          <w:rFonts w:ascii="Arial" w:hAnsi="Arial" w:cs="Arial"/>
          <w:sz w:val="16"/>
          <w:szCs w:val="16"/>
        </w:rPr>
        <w:t xml:space="preserve"> Secretaria de Estado de Finanças.</w:t>
      </w:r>
    </w:p>
    <w:p w:rsidR="008515B0" w:rsidRPr="008515B0" w:rsidRDefault="008515B0" w:rsidP="008515B0">
      <w:pPr>
        <w:pStyle w:val="PargrafodaLista"/>
        <w:suppressAutoHyphens/>
        <w:spacing w:before="240" w:line="276" w:lineRule="auto"/>
        <w:ind w:hanging="720"/>
        <w:rPr>
          <w:rFonts w:ascii="Arial" w:hAnsi="Arial" w:cs="Arial"/>
          <w:sz w:val="16"/>
          <w:szCs w:val="16"/>
        </w:rPr>
      </w:pPr>
      <w:r w:rsidRPr="008515B0">
        <w:rPr>
          <w:rFonts w:ascii="Arial" w:hAnsi="Arial" w:cs="Arial"/>
          <w:b/>
          <w:sz w:val="16"/>
          <w:szCs w:val="16"/>
        </w:rPr>
        <w:t>SESDEC –</w:t>
      </w:r>
      <w:r w:rsidRPr="008515B0">
        <w:rPr>
          <w:rFonts w:ascii="Arial" w:hAnsi="Arial" w:cs="Arial"/>
          <w:sz w:val="16"/>
          <w:szCs w:val="16"/>
        </w:rPr>
        <w:t xml:space="preserve"> Secretaria de Estado da Segurança Pública, Defesa e Cidadania.</w:t>
      </w:r>
    </w:p>
    <w:p w:rsidR="008515B0" w:rsidRPr="008515B0" w:rsidRDefault="008515B0" w:rsidP="008515B0">
      <w:pPr>
        <w:pStyle w:val="PargrafodaLista"/>
        <w:suppressAutoHyphens/>
        <w:spacing w:before="240" w:line="276" w:lineRule="auto"/>
        <w:ind w:hanging="720"/>
        <w:rPr>
          <w:rFonts w:ascii="Arial" w:hAnsi="Arial" w:cs="Arial"/>
          <w:sz w:val="16"/>
          <w:szCs w:val="16"/>
        </w:rPr>
      </w:pPr>
      <w:r w:rsidRPr="008515B0">
        <w:rPr>
          <w:rFonts w:ascii="Arial" w:hAnsi="Arial" w:cs="Arial"/>
          <w:b/>
          <w:sz w:val="16"/>
          <w:szCs w:val="16"/>
        </w:rPr>
        <w:t>SEJUS –</w:t>
      </w:r>
      <w:r w:rsidRPr="008515B0">
        <w:rPr>
          <w:rFonts w:ascii="Arial" w:hAnsi="Arial" w:cs="Arial"/>
          <w:sz w:val="16"/>
          <w:szCs w:val="16"/>
        </w:rPr>
        <w:t xml:space="preserve"> Secretaria de Estado de Justiça</w:t>
      </w:r>
    </w:p>
    <w:p w:rsidR="00805323" w:rsidRPr="00805323" w:rsidRDefault="00805323" w:rsidP="00805323">
      <w:pPr>
        <w:rPr>
          <w:rFonts w:ascii="Arial" w:hAnsi="Arial" w:cs="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863264">
      <w:pPr>
        <w:pStyle w:val="PargrafodaLista"/>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 </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863264">
      <w:pPr>
        <w:pStyle w:val="PargrafodaLista"/>
        <w:numPr>
          <w:ilvl w:val="1"/>
          <w:numId w:val="5"/>
        </w:numPr>
        <w:jc w:val="both"/>
        <w:rPr>
          <w:rFonts w:ascii="Arial" w:hAnsi="Arial" w:cs="Arial"/>
          <w:color w:val="000000"/>
          <w:sz w:val="16"/>
          <w:szCs w:val="16"/>
        </w:rPr>
      </w:pPr>
      <w:r w:rsidRPr="009A54D1">
        <w:rPr>
          <w:rFonts w:ascii="Arial" w:hAnsi="Arial" w:cs="Arial"/>
          <w:color w:val="000000"/>
          <w:sz w:val="16"/>
          <w:szCs w:val="16"/>
        </w:rPr>
        <w:lastRenderedPageBreak/>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863264">
      <w:pPr>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510152">
        <w:rPr>
          <w:rFonts w:ascii="Arial" w:hAnsi="Arial" w:cs="Arial"/>
          <w:b/>
          <w:bCs/>
          <w:color w:val="000000"/>
          <w:sz w:val="16"/>
          <w:szCs w:val="16"/>
        </w:rPr>
        <w:t>SUÉLEN TORRES DA SILVA</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r w:rsidR="00510152">
        <w:rPr>
          <w:rFonts w:ascii="Arial" w:hAnsi="Arial" w:cs="Arial"/>
          <w:bCs/>
          <w:color w:val="000000"/>
          <w:sz w:val="16"/>
          <w:szCs w:val="16"/>
        </w:rPr>
        <w:t xml:space="preserve"> Interina</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401E6" w:rsidRDefault="006401E6" w:rsidP="00526790">
      <w:pPr>
        <w:ind w:right="47"/>
        <w:jc w:val="both"/>
        <w:rPr>
          <w:rFonts w:ascii="Arial" w:hAnsi="Arial" w:cs="Arial"/>
          <w:b/>
          <w:bCs/>
          <w:color w:val="000000"/>
          <w:sz w:val="10"/>
          <w:szCs w:val="10"/>
        </w:rPr>
      </w:pPr>
    </w:p>
    <w:p w:rsidR="006401E6" w:rsidRDefault="006401E6" w:rsidP="00526790">
      <w:pPr>
        <w:ind w:right="47"/>
        <w:jc w:val="both"/>
        <w:rPr>
          <w:rFonts w:ascii="Arial" w:hAnsi="Arial" w:cs="Arial"/>
          <w:b/>
          <w:bCs/>
          <w:color w:val="000000"/>
          <w:sz w:val="10"/>
          <w:szCs w:val="10"/>
        </w:rPr>
      </w:pPr>
    </w:p>
    <w:p w:rsidR="006401E6" w:rsidRDefault="006401E6" w:rsidP="00526790">
      <w:pPr>
        <w:ind w:right="47"/>
        <w:jc w:val="both"/>
        <w:rPr>
          <w:rFonts w:ascii="Arial" w:hAnsi="Arial" w:cs="Arial"/>
          <w:b/>
          <w:bCs/>
          <w:color w:val="000000"/>
          <w:sz w:val="10"/>
          <w:szCs w:val="10"/>
        </w:rPr>
      </w:pPr>
    </w:p>
    <w:p w:rsidR="00C50BF7" w:rsidRPr="00C50BF7" w:rsidRDefault="00B96D7C"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2138" w:rsidRDefault="00792138">
      <w:r>
        <w:separator/>
      </w:r>
    </w:p>
  </w:endnote>
  <w:endnote w:type="continuationSeparator" w:id="1">
    <w:p w:rsidR="00792138" w:rsidRDefault="007921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2138" w:rsidRDefault="00792138">
      <w:r>
        <w:separator/>
      </w:r>
    </w:p>
  </w:footnote>
  <w:footnote w:type="continuationSeparator" w:id="1">
    <w:p w:rsidR="00792138" w:rsidRDefault="007921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138" w:rsidRDefault="00792138">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8"/>
    <w:multiLevelType w:val="multilevel"/>
    <w:tmpl w:val="707260F8"/>
    <w:name w:val="WW8Num7"/>
    <w:lvl w:ilvl="0">
      <w:start w:val="1"/>
      <w:numFmt w:val="decimal"/>
      <w:suff w:val="space"/>
      <w:lvlText w:val="%1."/>
      <w:lvlJc w:val="left"/>
      <w:pPr>
        <w:tabs>
          <w:tab w:val="num" w:pos="0"/>
        </w:tabs>
        <w:ind w:left="307" w:hanging="360"/>
      </w:pPr>
      <w:rPr>
        <w:rFonts w:eastAsia="Arial Unicode MS" w:hint="default"/>
        <w:b/>
        <w:bCs/>
        <w:sz w:val="22"/>
        <w:szCs w:val="22"/>
        <w:lang w:eastAsia="en-US"/>
      </w:rPr>
    </w:lvl>
    <w:lvl w:ilvl="1">
      <w:start w:val="1"/>
      <w:numFmt w:val="decimal"/>
      <w:suff w:val="space"/>
      <w:lvlText w:val="%1.%2."/>
      <w:lvlJc w:val="left"/>
      <w:pPr>
        <w:tabs>
          <w:tab w:val="num" w:pos="307"/>
        </w:tabs>
        <w:ind w:left="360" w:hanging="360"/>
      </w:pPr>
      <w:rPr>
        <w:rFonts w:hint="default"/>
        <w:b w:val="0"/>
        <w:bCs/>
        <w:i w:val="0"/>
        <w:sz w:val="16"/>
        <w:szCs w:val="20"/>
        <w:lang w:eastAsia="en-US"/>
      </w:rPr>
    </w:lvl>
    <w:lvl w:ilvl="2">
      <w:start w:val="1"/>
      <w:numFmt w:val="decimal"/>
      <w:suff w:val="space"/>
      <w:lvlText w:val="%1.%2.%3."/>
      <w:lvlJc w:val="left"/>
      <w:pPr>
        <w:tabs>
          <w:tab w:val="num" w:pos="0"/>
        </w:tabs>
        <w:ind w:left="2422" w:hanging="720"/>
      </w:pPr>
      <w:rPr>
        <w:rFonts w:eastAsia="Arial Unicode MS" w:hint="default"/>
        <w:b/>
        <w:bCs/>
        <w:i w:val="0"/>
        <w:iCs w:val="0"/>
        <w:sz w:val="20"/>
        <w:szCs w:val="20"/>
      </w:rPr>
    </w:lvl>
    <w:lvl w:ilvl="3">
      <w:start w:val="1"/>
      <w:numFmt w:val="decimal"/>
      <w:suff w:val="space"/>
      <w:lvlText w:val="%1.%2.%3.%4."/>
      <w:lvlJc w:val="left"/>
      <w:pPr>
        <w:tabs>
          <w:tab w:val="num" w:pos="0"/>
        </w:tabs>
        <w:ind w:left="307" w:hanging="720"/>
      </w:pPr>
      <w:rPr>
        <w:rFonts w:eastAsia="Arial Unicode MS" w:hint="default"/>
        <w:b/>
        <w:bCs/>
        <w:sz w:val="22"/>
        <w:szCs w:val="22"/>
        <w:lang w:eastAsia="en-US"/>
      </w:rPr>
    </w:lvl>
    <w:lvl w:ilvl="4">
      <w:start w:val="1"/>
      <w:numFmt w:val="decimal"/>
      <w:lvlText w:val="%1.%2.%3.%4.%5."/>
      <w:lvlJc w:val="left"/>
      <w:pPr>
        <w:tabs>
          <w:tab w:val="num" w:pos="0"/>
        </w:tabs>
        <w:ind w:left="1027" w:hanging="1080"/>
      </w:pPr>
      <w:rPr>
        <w:rFonts w:eastAsia="Arial Unicode MS" w:hint="default"/>
        <w:b/>
        <w:bCs/>
        <w:sz w:val="22"/>
        <w:szCs w:val="22"/>
        <w:lang w:eastAsia="en-US"/>
      </w:rPr>
    </w:lvl>
    <w:lvl w:ilvl="5">
      <w:start w:val="1"/>
      <w:numFmt w:val="decimal"/>
      <w:lvlText w:val="%1.%2.%3.%4.%5.%6."/>
      <w:lvlJc w:val="left"/>
      <w:pPr>
        <w:tabs>
          <w:tab w:val="num" w:pos="0"/>
        </w:tabs>
        <w:ind w:left="1027" w:hanging="1080"/>
      </w:pPr>
      <w:rPr>
        <w:rFonts w:hint="default"/>
      </w:rPr>
    </w:lvl>
    <w:lvl w:ilvl="6">
      <w:start w:val="1"/>
      <w:numFmt w:val="decimal"/>
      <w:lvlText w:val="%1.%2.%3.%4.%5.%6.%7."/>
      <w:lvlJc w:val="left"/>
      <w:pPr>
        <w:tabs>
          <w:tab w:val="num" w:pos="0"/>
        </w:tabs>
        <w:ind w:left="1027" w:hanging="1080"/>
      </w:pPr>
      <w:rPr>
        <w:rFonts w:hint="default"/>
      </w:rPr>
    </w:lvl>
    <w:lvl w:ilvl="7">
      <w:start w:val="1"/>
      <w:numFmt w:val="decimal"/>
      <w:lvlText w:val="%1.%2.%3.%4.%5.%6.%7.%8."/>
      <w:lvlJc w:val="left"/>
      <w:pPr>
        <w:tabs>
          <w:tab w:val="num" w:pos="0"/>
        </w:tabs>
        <w:ind w:left="1387" w:hanging="1440"/>
      </w:pPr>
      <w:rPr>
        <w:rFonts w:hint="default"/>
      </w:rPr>
    </w:lvl>
    <w:lvl w:ilvl="8">
      <w:start w:val="1"/>
      <w:numFmt w:val="decimal"/>
      <w:lvlText w:val="%1.%2.%3.%4.%5.%6.%7.%8.%9."/>
      <w:lvlJc w:val="left"/>
      <w:pPr>
        <w:tabs>
          <w:tab w:val="num" w:pos="0"/>
        </w:tabs>
        <w:ind w:left="1387" w:hanging="1440"/>
      </w:pPr>
      <w:rPr>
        <w:rFonts w:hint="default"/>
      </w:rPr>
    </w:lvl>
  </w:abstractNum>
  <w:abstractNum w:abstractNumId="2">
    <w:nsid w:val="00000015"/>
    <w:multiLevelType w:val="singleLevel"/>
    <w:tmpl w:val="00000015"/>
    <w:name w:val="WW8Num20"/>
    <w:lvl w:ilvl="0">
      <w:start w:val="1"/>
      <w:numFmt w:val="lowerLetter"/>
      <w:lvlText w:val="%1)"/>
      <w:lvlJc w:val="left"/>
      <w:pPr>
        <w:tabs>
          <w:tab w:val="num" w:pos="0"/>
        </w:tabs>
        <w:ind w:left="915" w:hanging="360"/>
      </w:pPr>
      <w:rPr>
        <w:rFonts w:hint="default"/>
        <w:b/>
      </w:rPr>
    </w:lvl>
  </w:abstractNum>
  <w:abstractNum w:abstractNumId="3">
    <w:nsid w:val="00000016"/>
    <w:multiLevelType w:val="multilevel"/>
    <w:tmpl w:val="00000016"/>
    <w:name w:val="WW8Num21"/>
    <w:lvl w:ilvl="0">
      <w:start w:val="10"/>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suff w:val="space"/>
      <w:lvlText w:val="%6)"/>
      <w:lvlJc w:val="left"/>
      <w:pPr>
        <w:tabs>
          <w:tab w:val="num" w:pos="0"/>
        </w:tabs>
        <w:ind w:left="4500" w:hanging="360"/>
      </w:pPr>
      <w:rPr>
        <w:rFonts w:ascii="Calibri" w:eastAsia="Times New Roman" w:hAnsi="Calibri" w:cs="Times New Roman"/>
        <w:b/>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56640FF"/>
    <w:multiLevelType w:val="multilevel"/>
    <w:tmpl w:val="0ABC114A"/>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2206F00"/>
    <w:multiLevelType w:val="multilevel"/>
    <w:tmpl w:val="674403F6"/>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7715082"/>
    <w:multiLevelType w:val="hybridMultilevel"/>
    <w:tmpl w:val="964427AA"/>
    <w:lvl w:ilvl="0" w:tplc="9E92EBC8">
      <w:start w:val="1"/>
      <w:numFmt w:val="decimal"/>
      <w:lvlText w:val="5.1.%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1">
    <w:nsid w:val="2ABD46CA"/>
    <w:multiLevelType w:val="hybridMultilevel"/>
    <w:tmpl w:val="B5787438"/>
    <w:lvl w:ilvl="0" w:tplc="016CDBE6">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12">
    <w:nsid w:val="30462F15"/>
    <w:multiLevelType w:val="multilevel"/>
    <w:tmpl w:val="DA1AC292"/>
    <w:lvl w:ilvl="0">
      <w:start w:val="12"/>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3AC7F11"/>
    <w:multiLevelType w:val="multilevel"/>
    <w:tmpl w:val="23FE17AE"/>
    <w:lvl w:ilvl="0">
      <w:start w:val="1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51E46212"/>
    <w:multiLevelType w:val="multilevel"/>
    <w:tmpl w:val="4066FDCA"/>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5830630A"/>
    <w:multiLevelType w:val="multilevel"/>
    <w:tmpl w:val="74F8BE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5DA3527"/>
    <w:multiLevelType w:val="hybridMultilevel"/>
    <w:tmpl w:val="A164E99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68380783"/>
    <w:multiLevelType w:val="multilevel"/>
    <w:tmpl w:val="C94AC0E4"/>
    <w:lvl w:ilvl="0">
      <w:start w:val="10"/>
      <w:numFmt w:val="decimal"/>
      <w:lvlText w:val="%1."/>
      <w:lvlJc w:val="left"/>
      <w:pPr>
        <w:ind w:left="360" w:hanging="360"/>
      </w:pPr>
      <w:rPr>
        <w:rFonts w:hint="default"/>
        <w:color w:val="auto"/>
      </w:rPr>
    </w:lvl>
    <w:lvl w:ilvl="1">
      <w:start w:val="1"/>
      <w:numFmt w:val="decimal"/>
      <w:lvlText w:val="%1.%2."/>
      <w:lvlJc w:val="left"/>
      <w:pPr>
        <w:ind w:left="644" w:hanging="360"/>
      </w:pPr>
      <w:rPr>
        <w:rFonts w:hint="default"/>
        <w:color w:val="auto"/>
      </w:rPr>
    </w:lvl>
    <w:lvl w:ilvl="2">
      <w:start w:val="1"/>
      <w:numFmt w:val="decimal"/>
      <w:lvlText w:val="%1.%2.%3."/>
      <w:lvlJc w:val="left"/>
      <w:pPr>
        <w:ind w:left="1288" w:hanging="720"/>
      </w:pPr>
      <w:rPr>
        <w:rFonts w:hint="default"/>
        <w:color w:val="auto"/>
      </w:rPr>
    </w:lvl>
    <w:lvl w:ilvl="3">
      <w:start w:val="1"/>
      <w:numFmt w:val="decimal"/>
      <w:lvlText w:val="%1.%2.%3.%4."/>
      <w:lvlJc w:val="left"/>
      <w:pPr>
        <w:ind w:left="1572" w:hanging="720"/>
      </w:pPr>
      <w:rPr>
        <w:rFonts w:hint="default"/>
        <w:color w:val="auto"/>
      </w:rPr>
    </w:lvl>
    <w:lvl w:ilvl="4">
      <w:start w:val="1"/>
      <w:numFmt w:val="decimal"/>
      <w:lvlText w:val="%1.%2.%3.%4.%5."/>
      <w:lvlJc w:val="left"/>
      <w:pPr>
        <w:ind w:left="1856" w:hanging="720"/>
      </w:pPr>
      <w:rPr>
        <w:rFonts w:hint="default"/>
        <w:color w:val="auto"/>
      </w:rPr>
    </w:lvl>
    <w:lvl w:ilvl="5">
      <w:start w:val="1"/>
      <w:numFmt w:val="decimal"/>
      <w:lvlText w:val="%1.%2.%3.%4.%5.%6."/>
      <w:lvlJc w:val="left"/>
      <w:pPr>
        <w:ind w:left="2500" w:hanging="1080"/>
      </w:pPr>
      <w:rPr>
        <w:rFonts w:hint="default"/>
        <w:color w:val="auto"/>
      </w:rPr>
    </w:lvl>
    <w:lvl w:ilvl="6">
      <w:start w:val="1"/>
      <w:numFmt w:val="decimal"/>
      <w:lvlText w:val="%1.%2.%3.%4.%5.%6.%7."/>
      <w:lvlJc w:val="left"/>
      <w:pPr>
        <w:ind w:left="2784" w:hanging="1080"/>
      </w:pPr>
      <w:rPr>
        <w:rFonts w:hint="default"/>
        <w:color w:val="auto"/>
      </w:rPr>
    </w:lvl>
    <w:lvl w:ilvl="7">
      <w:start w:val="1"/>
      <w:numFmt w:val="decimal"/>
      <w:lvlText w:val="%1.%2.%3.%4.%5.%6.%7.%8."/>
      <w:lvlJc w:val="left"/>
      <w:pPr>
        <w:ind w:left="3068" w:hanging="1080"/>
      </w:pPr>
      <w:rPr>
        <w:rFonts w:hint="default"/>
        <w:color w:val="auto"/>
      </w:rPr>
    </w:lvl>
    <w:lvl w:ilvl="8">
      <w:start w:val="1"/>
      <w:numFmt w:val="decimal"/>
      <w:lvlText w:val="%1.%2.%3.%4.%5.%6.%7.%8.%9."/>
      <w:lvlJc w:val="left"/>
      <w:pPr>
        <w:ind w:left="3712" w:hanging="1440"/>
      </w:pPr>
      <w:rPr>
        <w:rFonts w:hint="default"/>
        <w:color w:val="auto"/>
      </w:rPr>
    </w:lvl>
  </w:abstractNum>
  <w:abstractNum w:abstractNumId="21">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2">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3">
    <w:nsid w:val="7BFE0060"/>
    <w:multiLevelType w:val="hybridMultilevel"/>
    <w:tmpl w:val="8D0460E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7"/>
  </w:num>
  <w:num w:numId="2">
    <w:abstractNumId w:val="15"/>
  </w:num>
  <w:num w:numId="3">
    <w:abstractNumId w:val="7"/>
  </w:num>
  <w:num w:numId="4">
    <w:abstractNumId w:val="6"/>
  </w:num>
  <w:num w:numId="5">
    <w:abstractNumId w:val="14"/>
  </w:num>
  <w:num w:numId="6">
    <w:abstractNumId w:val="1"/>
  </w:num>
  <w:num w:numId="7">
    <w:abstractNumId w:val="19"/>
  </w:num>
  <w:num w:numId="8">
    <w:abstractNumId w:val="16"/>
  </w:num>
  <w:num w:numId="9">
    <w:abstractNumId w:val="23"/>
  </w:num>
  <w:num w:numId="10">
    <w:abstractNumId w:val="11"/>
  </w:num>
  <w:num w:numId="11">
    <w:abstractNumId w:val="20"/>
  </w:num>
  <w:num w:numId="12">
    <w:abstractNumId w:val="5"/>
  </w:num>
  <w:num w:numId="13">
    <w:abstractNumId w:val="18"/>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22"/>
  </w:num>
  <w:num w:numId="17">
    <w:abstractNumId w:val="4"/>
  </w:num>
  <w:num w:numId="18">
    <w:abstractNumId w:val="10"/>
  </w:num>
  <w:num w:numId="19">
    <w:abstractNumId w:val="9"/>
  </w:num>
  <w:num w:numId="20">
    <w:abstractNumId w:val="12"/>
  </w:num>
  <w:num w:numId="21">
    <w:abstractNumId w:val="1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33CF"/>
    <w:rsid w:val="00024880"/>
    <w:rsid w:val="0002491F"/>
    <w:rsid w:val="00033E39"/>
    <w:rsid w:val="00040004"/>
    <w:rsid w:val="0004336C"/>
    <w:rsid w:val="00044C20"/>
    <w:rsid w:val="000451EE"/>
    <w:rsid w:val="00045403"/>
    <w:rsid w:val="00046A8F"/>
    <w:rsid w:val="00052BF3"/>
    <w:rsid w:val="00055A0E"/>
    <w:rsid w:val="00060DA6"/>
    <w:rsid w:val="00060FB8"/>
    <w:rsid w:val="000637BD"/>
    <w:rsid w:val="00066D61"/>
    <w:rsid w:val="00067B8E"/>
    <w:rsid w:val="00071315"/>
    <w:rsid w:val="0007170D"/>
    <w:rsid w:val="000718F6"/>
    <w:rsid w:val="000747E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37E55"/>
    <w:rsid w:val="00137FCC"/>
    <w:rsid w:val="00141A61"/>
    <w:rsid w:val="001440E6"/>
    <w:rsid w:val="001477CC"/>
    <w:rsid w:val="00150F0C"/>
    <w:rsid w:val="00154611"/>
    <w:rsid w:val="00156C1F"/>
    <w:rsid w:val="00157C08"/>
    <w:rsid w:val="00160C39"/>
    <w:rsid w:val="00160FBE"/>
    <w:rsid w:val="001625A5"/>
    <w:rsid w:val="00167705"/>
    <w:rsid w:val="001677BD"/>
    <w:rsid w:val="0017078D"/>
    <w:rsid w:val="0017251B"/>
    <w:rsid w:val="00181DAB"/>
    <w:rsid w:val="00190648"/>
    <w:rsid w:val="0019378A"/>
    <w:rsid w:val="00196276"/>
    <w:rsid w:val="00197337"/>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287"/>
    <w:rsid w:val="001E4390"/>
    <w:rsid w:val="001E5672"/>
    <w:rsid w:val="001E79D3"/>
    <w:rsid w:val="001F11F9"/>
    <w:rsid w:val="001F2E9E"/>
    <w:rsid w:val="001F4DCD"/>
    <w:rsid w:val="001F6435"/>
    <w:rsid w:val="00201234"/>
    <w:rsid w:val="002045AD"/>
    <w:rsid w:val="00206819"/>
    <w:rsid w:val="00211878"/>
    <w:rsid w:val="00213CF2"/>
    <w:rsid w:val="00214276"/>
    <w:rsid w:val="0021596E"/>
    <w:rsid w:val="00217D90"/>
    <w:rsid w:val="00220F78"/>
    <w:rsid w:val="00231021"/>
    <w:rsid w:val="0024014B"/>
    <w:rsid w:val="00244983"/>
    <w:rsid w:val="002536E6"/>
    <w:rsid w:val="00255F4C"/>
    <w:rsid w:val="00256091"/>
    <w:rsid w:val="00257033"/>
    <w:rsid w:val="00260036"/>
    <w:rsid w:val="00263010"/>
    <w:rsid w:val="002640C0"/>
    <w:rsid w:val="00265C0C"/>
    <w:rsid w:val="002660D3"/>
    <w:rsid w:val="0026689A"/>
    <w:rsid w:val="0027115B"/>
    <w:rsid w:val="00282B83"/>
    <w:rsid w:val="0028355D"/>
    <w:rsid w:val="00284428"/>
    <w:rsid w:val="002864E3"/>
    <w:rsid w:val="00286A75"/>
    <w:rsid w:val="00294FBA"/>
    <w:rsid w:val="002A000F"/>
    <w:rsid w:val="002A1D6C"/>
    <w:rsid w:val="002A208A"/>
    <w:rsid w:val="002B086A"/>
    <w:rsid w:val="002B1530"/>
    <w:rsid w:val="002B37D9"/>
    <w:rsid w:val="002B5727"/>
    <w:rsid w:val="002B5A0D"/>
    <w:rsid w:val="002B736B"/>
    <w:rsid w:val="002C0603"/>
    <w:rsid w:val="002C214A"/>
    <w:rsid w:val="002C5AC0"/>
    <w:rsid w:val="002D2E8E"/>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53EAF"/>
    <w:rsid w:val="003540CB"/>
    <w:rsid w:val="00354314"/>
    <w:rsid w:val="003562C2"/>
    <w:rsid w:val="00361C2E"/>
    <w:rsid w:val="003645F7"/>
    <w:rsid w:val="003659F4"/>
    <w:rsid w:val="00370949"/>
    <w:rsid w:val="003721B4"/>
    <w:rsid w:val="003725DB"/>
    <w:rsid w:val="003751B5"/>
    <w:rsid w:val="003860D7"/>
    <w:rsid w:val="00386AC4"/>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42D9"/>
    <w:rsid w:val="004055A9"/>
    <w:rsid w:val="00406A74"/>
    <w:rsid w:val="0040702C"/>
    <w:rsid w:val="00413A99"/>
    <w:rsid w:val="00416924"/>
    <w:rsid w:val="00416C3A"/>
    <w:rsid w:val="00420459"/>
    <w:rsid w:val="0042181F"/>
    <w:rsid w:val="00422E3B"/>
    <w:rsid w:val="00424A71"/>
    <w:rsid w:val="0042517E"/>
    <w:rsid w:val="00425D13"/>
    <w:rsid w:val="0042753F"/>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1CA3"/>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0152"/>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65D3"/>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1E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4787"/>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19C3"/>
    <w:rsid w:val="00702065"/>
    <w:rsid w:val="0072067D"/>
    <w:rsid w:val="007305D5"/>
    <w:rsid w:val="00732BF1"/>
    <w:rsid w:val="00735AD9"/>
    <w:rsid w:val="00735DF8"/>
    <w:rsid w:val="00741E40"/>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138"/>
    <w:rsid w:val="00792AA9"/>
    <w:rsid w:val="00793605"/>
    <w:rsid w:val="007A032C"/>
    <w:rsid w:val="007A0476"/>
    <w:rsid w:val="007A31BA"/>
    <w:rsid w:val="007A33B6"/>
    <w:rsid w:val="007A61C6"/>
    <w:rsid w:val="007B0048"/>
    <w:rsid w:val="007B005C"/>
    <w:rsid w:val="007B31CF"/>
    <w:rsid w:val="007B43A8"/>
    <w:rsid w:val="007C08DF"/>
    <w:rsid w:val="007C0DFA"/>
    <w:rsid w:val="007C4B8C"/>
    <w:rsid w:val="007C77F5"/>
    <w:rsid w:val="007D1B11"/>
    <w:rsid w:val="007D2ED6"/>
    <w:rsid w:val="007D4C67"/>
    <w:rsid w:val="007D5AED"/>
    <w:rsid w:val="007D7BA3"/>
    <w:rsid w:val="007E2187"/>
    <w:rsid w:val="007E5F23"/>
    <w:rsid w:val="007E6BA2"/>
    <w:rsid w:val="007F109C"/>
    <w:rsid w:val="007F3CA9"/>
    <w:rsid w:val="007F5380"/>
    <w:rsid w:val="007F6222"/>
    <w:rsid w:val="007F679C"/>
    <w:rsid w:val="008012DE"/>
    <w:rsid w:val="00805323"/>
    <w:rsid w:val="00810266"/>
    <w:rsid w:val="00811634"/>
    <w:rsid w:val="00811C3A"/>
    <w:rsid w:val="00812047"/>
    <w:rsid w:val="00814595"/>
    <w:rsid w:val="00815110"/>
    <w:rsid w:val="00817C09"/>
    <w:rsid w:val="0082072C"/>
    <w:rsid w:val="0082511E"/>
    <w:rsid w:val="00826861"/>
    <w:rsid w:val="00835CCF"/>
    <w:rsid w:val="0084100A"/>
    <w:rsid w:val="00842C6B"/>
    <w:rsid w:val="00843722"/>
    <w:rsid w:val="00843AD3"/>
    <w:rsid w:val="00844196"/>
    <w:rsid w:val="008515B0"/>
    <w:rsid w:val="00852B45"/>
    <w:rsid w:val="00854057"/>
    <w:rsid w:val="00857D51"/>
    <w:rsid w:val="00857F9F"/>
    <w:rsid w:val="0086196D"/>
    <w:rsid w:val="00861D11"/>
    <w:rsid w:val="00863264"/>
    <w:rsid w:val="00864457"/>
    <w:rsid w:val="00865D9C"/>
    <w:rsid w:val="00866569"/>
    <w:rsid w:val="008668C5"/>
    <w:rsid w:val="00866E56"/>
    <w:rsid w:val="008700B2"/>
    <w:rsid w:val="00873EE0"/>
    <w:rsid w:val="00875016"/>
    <w:rsid w:val="00876638"/>
    <w:rsid w:val="00880359"/>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716B"/>
    <w:rsid w:val="00921320"/>
    <w:rsid w:val="009259F4"/>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A1A"/>
    <w:rsid w:val="00977B39"/>
    <w:rsid w:val="0098097E"/>
    <w:rsid w:val="00987BBD"/>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3E8"/>
    <w:rsid w:val="00A72849"/>
    <w:rsid w:val="00A7304D"/>
    <w:rsid w:val="00A76CEE"/>
    <w:rsid w:val="00A77479"/>
    <w:rsid w:val="00A80351"/>
    <w:rsid w:val="00A81925"/>
    <w:rsid w:val="00A848CB"/>
    <w:rsid w:val="00A85D5C"/>
    <w:rsid w:val="00A87363"/>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164D"/>
    <w:rsid w:val="00B119ED"/>
    <w:rsid w:val="00B12CD0"/>
    <w:rsid w:val="00B12FCC"/>
    <w:rsid w:val="00B13728"/>
    <w:rsid w:val="00B13977"/>
    <w:rsid w:val="00B13AD7"/>
    <w:rsid w:val="00B16E0A"/>
    <w:rsid w:val="00B2448A"/>
    <w:rsid w:val="00B26796"/>
    <w:rsid w:val="00B2706E"/>
    <w:rsid w:val="00B276A5"/>
    <w:rsid w:val="00B3555D"/>
    <w:rsid w:val="00B4108C"/>
    <w:rsid w:val="00B42F48"/>
    <w:rsid w:val="00B43A4B"/>
    <w:rsid w:val="00B45EB1"/>
    <w:rsid w:val="00B475CD"/>
    <w:rsid w:val="00B47622"/>
    <w:rsid w:val="00B52C25"/>
    <w:rsid w:val="00B60C07"/>
    <w:rsid w:val="00B62C75"/>
    <w:rsid w:val="00B70DE3"/>
    <w:rsid w:val="00B718BC"/>
    <w:rsid w:val="00B72122"/>
    <w:rsid w:val="00B72F13"/>
    <w:rsid w:val="00B73679"/>
    <w:rsid w:val="00B73E36"/>
    <w:rsid w:val="00B75868"/>
    <w:rsid w:val="00B80113"/>
    <w:rsid w:val="00B80254"/>
    <w:rsid w:val="00B8319C"/>
    <w:rsid w:val="00B845F6"/>
    <w:rsid w:val="00B8662B"/>
    <w:rsid w:val="00B86F85"/>
    <w:rsid w:val="00B874BE"/>
    <w:rsid w:val="00B87514"/>
    <w:rsid w:val="00B87600"/>
    <w:rsid w:val="00B96D7C"/>
    <w:rsid w:val="00BA19C0"/>
    <w:rsid w:val="00BA1E55"/>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08CC"/>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7BA3"/>
    <w:rsid w:val="00C60FBD"/>
    <w:rsid w:val="00C62207"/>
    <w:rsid w:val="00C66F1C"/>
    <w:rsid w:val="00C71E07"/>
    <w:rsid w:val="00C722CC"/>
    <w:rsid w:val="00C72D84"/>
    <w:rsid w:val="00C80482"/>
    <w:rsid w:val="00C81030"/>
    <w:rsid w:val="00C82C4D"/>
    <w:rsid w:val="00C82EC0"/>
    <w:rsid w:val="00C840A8"/>
    <w:rsid w:val="00C84721"/>
    <w:rsid w:val="00C8738C"/>
    <w:rsid w:val="00C90ABF"/>
    <w:rsid w:val="00C94EB6"/>
    <w:rsid w:val="00C97ABC"/>
    <w:rsid w:val="00CA10B3"/>
    <w:rsid w:val="00CA6FEC"/>
    <w:rsid w:val="00CB0368"/>
    <w:rsid w:val="00CB03EB"/>
    <w:rsid w:val="00CB25B6"/>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2CE8"/>
    <w:rsid w:val="00D23307"/>
    <w:rsid w:val="00D24C5C"/>
    <w:rsid w:val="00D30439"/>
    <w:rsid w:val="00D31430"/>
    <w:rsid w:val="00D362AE"/>
    <w:rsid w:val="00D40AB4"/>
    <w:rsid w:val="00D41CB0"/>
    <w:rsid w:val="00D4453E"/>
    <w:rsid w:val="00D5545F"/>
    <w:rsid w:val="00D63A4B"/>
    <w:rsid w:val="00D678C8"/>
    <w:rsid w:val="00D7089B"/>
    <w:rsid w:val="00D74634"/>
    <w:rsid w:val="00D75B36"/>
    <w:rsid w:val="00D77206"/>
    <w:rsid w:val="00D85EEE"/>
    <w:rsid w:val="00D90676"/>
    <w:rsid w:val="00D93EB7"/>
    <w:rsid w:val="00D961FE"/>
    <w:rsid w:val="00DA1255"/>
    <w:rsid w:val="00DA1F12"/>
    <w:rsid w:val="00DA2BE8"/>
    <w:rsid w:val="00DA5A0E"/>
    <w:rsid w:val="00DA6503"/>
    <w:rsid w:val="00DA6D45"/>
    <w:rsid w:val="00DA719B"/>
    <w:rsid w:val="00DB0F17"/>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E7FCA"/>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A23A3"/>
    <w:rsid w:val="00EA5040"/>
    <w:rsid w:val="00EB4B2B"/>
    <w:rsid w:val="00EC12CE"/>
    <w:rsid w:val="00EC31DB"/>
    <w:rsid w:val="00EC3592"/>
    <w:rsid w:val="00EC3964"/>
    <w:rsid w:val="00EC50DC"/>
    <w:rsid w:val="00EC778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347A2"/>
    <w:rsid w:val="00F4077F"/>
    <w:rsid w:val="00F4172E"/>
    <w:rsid w:val="00F42FC7"/>
    <w:rsid w:val="00F43C1B"/>
    <w:rsid w:val="00F44139"/>
    <w:rsid w:val="00F52716"/>
    <w:rsid w:val="00F568E8"/>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B722B"/>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A1A91E-9DDE-4529-8CDE-A497A7690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3603</Words>
  <Characters>20108</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23664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81420293249</cp:lastModifiedBy>
  <cp:revision>4</cp:revision>
  <cp:lastPrinted>2017-09-21T13:27:00Z</cp:lastPrinted>
  <dcterms:created xsi:type="dcterms:W3CDTF">2017-09-21T12:18:00Z</dcterms:created>
  <dcterms:modified xsi:type="dcterms:W3CDTF">2017-09-21T13:28:00Z</dcterms:modified>
</cp:coreProperties>
</file>