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4A7EC0">
        <w:rPr>
          <w:rFonts w:ascii="Arial" w:hAnsi="Arial" w:cs="Arial"/>
          <w:b/>
          <w:sz w:val="16"/>
          <w:szCs w:val="16"/>
        </w:rPr>
        <w:t>206</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4A7EC0">
        <w:rPr>
          <w:rFonts w:ascii="Arial" w:hAnsi="Arial" w:cs="Arial"/>
          <w:b/>
          <w:bCs/>
          <w:sz w:val="16"/>
          <w:szCs w:val="16"/>
        </w:rPr>
        <w:t>091</w:t>
      </w:r>
      <w:r w:rsidR="00C80482">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A848CB">
        <w:rPr>
          <w:rFonts w:ascii="Arial" w:hAnsi="Arial" w:cs="Arial"/>
          <w:b/>
          <w:bCs/>
          <w:sz w:val="16"/>
          <w:szCs w:val="16"/>
        </w:rPr>
        <w:t>01-1</w:t>
      </w:r>
      <w:r w:rsidR="004A7EC0">
        <w:rPr>
          <w:rFonts w:ascii="Arial" w:hAnsi="Arial" w:cs="Arial"/>
          <w:b/>
          <w:bCs/>
          <w:sz w:val="16"/>
          <w:szCs w:val="16"/>
        </w:rPr>
        <w:t>712.11298</w:t>
      </w:r>
      <w:r w:rsidR="00A848CB">
        <w:rPr>
          <w:rFonts w:ascii="Arial" w:hAnsi="Arial" w:cs="Arial"/>
          <w:b/>
          <w:bCs/>
          <w:sz w:val="16"/>
          <w:szCs w:val="16"/>
        </w:rPr>
        <w:t>-00/201</w:t>
      </w:r>
      <w:r w:rsidR="009259F4">
        <w:rPr>
          <w:rFonts w:ascii="Arial" w:hAnsi="Arial" w:cs="Arial"/>
          <w:b/>
          <w:bCs/>
          <w:sz w:val="16"/>
          <w:szCs w:val="16"/>
        </w:rPr>
        <w:t>6</w:t>
      </w:r>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2536E6">
        <w:rPr>
          <w:rFonts w:ascii="Arial" w:hAnsi="Arial" w:cs="Arial"/>
          <w:b/>
          <w:bCs/>
          <w:color w:val="000000"/>
          <w:sz w:val="16"/>
          <w:szCs w:val="16"/>
        </w:rPr>
        <w:t xml:space="preserve">REGISTRAR O </w:t>
      </w:r>
      <w:r w:rsidRPr="002536E6">
        <w:rPr>
          <w:rFonts w:ascii="Arial" w:hAnsi="Arial" w:cs="Arial"/>
          <w:b/>
          <w:color w:val="000000"/>
          <w:sz w:val="16"/>
          <w:szCs w:val="16"/>
        </w:rPr>
        <w:t>PREÇ</w:t>
      </w:r>
      <w:r w:rsidR="00F17DD3" w:rsidRPr="002536E6">
        <w:rPr>
          <w:rFonts w:ascii="Arial" w:hAnsi="Arial" w:cs="Arial"/>
          <w:b/>
          <w:color w:val="000000"/>
          <w:sz w:val="16"/>
          <w:szCs w:val="16"/>
        </w:rPr>
        <w:t>O</w:t>
      </w:r>
      <w:r w:rsidR="002536E6" w:rsidRPr="002536E6">
        <w:rPr>
          <w:rFonts w:ascii="Arial" w:hAnsi="Arial" w:cs="Arial"/>
          <w:color w:val="000000"/>
          <w:sz w:val="16"/>
          <w:szCs w:val="16"/>
        </w:rPr>
        <w:t xml:space="preserve"> </w:t>
      </w:r>
      <w:r w:rsidR="00A4005A" w:rsidRPr="00A4005A">
        <w:rPr>
          <w:rFonts w:ascii="Arial" w:hAnsi="Arial" w:cs="Arial"/>
          <w:sz w:val="16"/>
          <w:szCs w:val="16"/>
          <w:lang w:val="es-BO"/>
        </w:rPr>
        <w:t xml:space="preserve">para futura e eventual </w:t>
      </w:r>
      <w:proofErr w:type="spellStart"/>
      <w:r w:rsidR="00A4005A" w:rsidRPr="00A4005A">
        <w:rPr>
          <w:rFonts w:ascii="Arial" w:hAnsi="Arial" w:cs="Arial"/>
          <w:sz w:val="16"/>
          <w:szCs w:val="16"/>
          <w:lang w:val="es-BO"/>
        </w:rPr>
        <w:t>aquisição</w:t>
      </w:r>
      <w:proofErr w:type="spellEnd"/>
      <w:r w:rsidR="00A4005A" w:rsidRPr="00A4005A">
        <w:rPr>
          <w:rFonts w:ascii="Arial" w:hAnsi="Arial" w:cs="Arial"/>
          <w:sz w:val="16"/>
          <w:szCs w:val="16"/>
          <w:lang w:val="es-BO"/>
        </w:rPr>
        <w:t xml:space="preserve"> de </w:t>
      </w:r>
      <w:proofErr w:type="spellStart"/>
      <w:r w:rsidR="00A4005A" w:rsidRPr="00A4005A">
        <w:rPr>
          <w:rFonts w:ascii="Arial" w:hAnsi="Arial" w:cs="Arial"/>
          <w:sz w:val="16"/>
          <w:szCs w:val="16"/>
          <w:lang w:val="es-BO"/>
        </w:rPr>
        <w:t>materiais</w:t>
      </w:r>
      <w:proofErr w:type="spellEnd"/>
      <w:r w:rsidR="00A4005A" w:rsidRPr="00A4005A">
        <w:rPr>
          <w:rFonts w:ascii="Arial" w:hAnsi="Arial" w:cs="Arial"/>
          <w:sz w:val="16"/>
          <w:szCs w:val="16"/>
          <w:lang w:val="es-BO"/>
        </w:rPr>
        <w:t xml:space="preserve"> permanentes </w:t>
      </w:r>
      <w:proofErr w:type="spellStart"/>
      <w:r w:rsidR="00A4005A" w:rsidRPr="00A4005A">
        <w:rPr>
          <w:rFonts w:ascii="Arial" w:hAnsi="Arial" w:cs="Arial"/>
          <w:sz w:val="16"/>
          <w:szCs w:val="16"/>
          <w:lang w:val="es-BO"/>
        </w:rPr>
        <w:t>hospitalares</w:t>
      </w:r>
      <w:proofErr w:type="spellEnd"/>
      <w:r w:rsidR="00A4005A" w:rsidRPr="00A4005A">
        <w:rPr>
          <w:rFonts w:ascii="Arial" w:hAnsi="Arial" w:cs="Arial"/>
          <w:sz w:val="16"/>
          <w:szCs w:val="16"/>
          <w:lang w:val="es-BO"/>
        </w:rPr>
        <w:t xml:space="preserve"> (</w:t>
      </w:r>
      <w:r w:rsidR="00A4005A" w:rsidRPr="00A4005A">
        <w:rPr>
          <w:rFonts w:ascii="Arial" w:hAnsi="Arial" w:cs="Arial"/>
          <w:b/>
          <w:sz w:val="16"/>
          <w:szCs w:val="16"/>
          <w:lang w:val="es-BO"/>
        </w:rPr>
        <w:t xml:space="preserve">Biombo, </w:t>
      </w:r>
      <w:proofErr w:type="spellStart"/>
      <w:r w:rsidR="00A4005A" w:rsidRPr="00A4005A">
        <w:rPr>
          <w:rFonts w:ascii="Arial" w:hAnsi="Arial" w:cs="Arial"/>
          <w:b/>
          <w:sz w:val="16"/>
          <w:szCs w:val="16"/>
          <w:lang w:val="es-BO"/>
        </w:rPr>
        <w:t>cadeira</w:t>
      </w:r>
      <w:proofErr w:type="spellEnd"/>
      <w:r w:rsidR="00A4005A" w:rsidRPr="00A4005A">
        <w:rPr>
          <w:rFonts w:ascii="Arial" w:hAnsi="Arial" w:cs="Arial"/>
          <w:b/>
          <w:sz w:val="16"/>
          <w:szCs w:val="16"/>
          <w:lang w:val="es-BO"/>
        </w:rPr>
        <w:t xml:space="preserve"> alta giratoria, carro térmico, </w:t>
      </w:r>
      <w:proofErr w:type="spellStart"/>
      <w:r w:rsidR="00A4005A" w:rsidRPr="00A4005A">
        <w:rPr>
          <w:rFonts w:ascii="Arial" w:hAnsi="Arial" w:cs="Arial"/>
          <w:b/>
          <w:sz w:val="16"/>
          <w:szCs w:val="16"/>
          <w:lang w:val="es-BO"/>
        </w:rPr>
        <w:t>escada</w:t>
      </w:r>
      <w:proofErr w:type="spellEnd"/>
      <w:r w:rsidR="00A4005A" w:rsidRPr="00A4005A">
        <w:rPr>
          <w:rFonts w:ascii="Arial" w:hAnsi="Arial" w:cs="Arial"/>
          <w:b/>
          <w:sz w:val="16"/>
          <w:szCs w:val="16"/>
          <w:lang w:val="es-BO"/>
        </w:rPr>
        <w:t xml:space="preserve"> </w:t>
      </w:r>
      <w:proofErr w:type="spellStart"/>
      <w:r w:rsidR="00A4005A" w:rsidRPr="00A4005A">
        <w:rPr>
          <w:rFonts w:ascii="Arial" w:hAnsi="Arial" w:cs="Arial"/>
          <w:b/>
          <w:sz w:val="16"/>
          <w:szCs w:val="16"/>
          <w:lang w:val="es-BO"/>
        </w:rPr>
        <w:t>com</w:t>
      </w:r>
      <w:proofErr w:type="spellEnd"/>
      <w:r w:rsidR="00A4005A" w:rsidRPr="00A4005A">
        <w:rPr>
          <w:rFonts w:ascii="Arial" w:hAnsi="Arial" w:cs="Arial"/>
          <w:b/>
          <w:sz w:val="16"/>
          <w:szCs w:val="16"/>
          <w:lang w:val="es-BO"/>
        </w:rPr>
        <w:t xml:space="preserve"> 02 (</w:t>
      </w:r>
      <w:proofErr w:type="spellStart"/>
      <w:r w:rsidR="00A4005A" w:rsidRPr="00A4005A">
        <w:rPr>
          <w:rFonts w:ascii="Arial" w:hAnsi="Arial" w:cs="Arial"/>
          <w:b/>
          <w:sz w:val="16"/>
          <w:szCs w:val="16"/>
          <w:lang w:val="es-BO"/>
        </w:rPr>
        <w:t>dois</w:t>
      </w:r>
      <w:proofErr w:type="spellEnd"/>
      <w:r w:rsidR="00A4005A" w:rsidRPr="00A4005A">
        <w:rPr>
          <w:rFonts w:ascii="Arial" w:hAnsi="Arial" w:cs="Arial"/>
          <w:b/>
          <w:sz w:val="16"/>
          <w:szCs w:val="16"/>
          <w:lang w:val="es-BO"/>
        </w:rPr>
        <w:t xml:space="preserve">) </w:t>
      </w:r>
      <w:proofErr w:type="spellStart"/>
      <w:r w:rsidR="00A4005A" w:rsidRPr="00A4005A">
        <w:rPr>
          <w:rFonts w:ascii="Arial" w:hAnsi="Arial" w:cs="Arial"/>
          <w:b/>
          <w:sz w:val="16"/>
          <w:szCs w:val="16"/>
          <w:lang w:val="es-BO"/>
        </w:rPr>
        <w:t>degraus</w:t>
      </w:r>
      <w:proofErr w:type="spellEnd"/>
      <w:r w:rsidR="00A4005A" w:rsidRPr="00A4005A">
        <w:rPr>
          <w:rFonts w:ascii="Arial" w:hAnsi="Arial" w:cs="Arial"/>
          <w:b/>
          <w:sz w:val="16"/>
          <w:szCs w:val="16"/>
          <w:lang w:val="es-BO"/>
        </w:rPr>
        <w:t xml:space="preserve">, fluxómetro de </w:t>
      </w:r>
      <w:proofErr w:type="spellStart"/>
      <w:r w:rsidR="00A4005A" w:rsidRPr="00A4005A">
        <w:rPr>
          <w:rFonts w:ascii="Arial" w:hAnsi="Arial" w:cs="Arial"/>
          <w:b/>
          <w:sz w:val="16"/>
          <w:szCs w:val="16"/>
          <w:lang w:val="es-BO"/>
        </w:rPr>
        <w:t>ar</w:t>
      </w:r>
      <w:proofErr w:type="spellEnd"/>
      <w:r w:rsidR="00A4005A" w:rsidRPr="00A4005A">
        <w:rPr>
          <w:rFonts w:ascii="Arial" w:hAnsi="Arial" w:cs="Arial"/>
          <w:b/>
          <w:sz w:val="16"/>
          <w:szCs w:val="16"/>
          <w:lang w:val="es-BO"/>
        </w:rPr>
        <w:t xml:space="preserve"> comprimido, carro maca simples entre </w:t>
      </w:r>
      <w:proofErr w:type="spellStart"/>
      <w:r w:rsidR="00A4005A" w:rsidRPr="00A4005A">
        <w:rPr>
          <w:rFonts w:ascii="Arial" w:hAnsi="Arial" w:cs="Arial"/>
          <w:b/>
          <w:sz w:val="16"/>
          <w:szCs w:val="16"/>
          <w:lang w:val="es-BO"/>
        </w:rPr>
        <w:t>outros</w:t>
      </w:r>
      <w:proofErr w:type="spellEnd"/>
      <w:r w:rsidR="00A4005A" w:rsidRPr="00A4005A">
        <w:rPr>
          <w:rFonts w:ascii="Arial" w:hAnsi="Arial" w:cs="Arial"/>
          <w:sz w:val="16"/>
          <w:szCs w:val="16"/>
          <w:lang w:val="es-BO"/>
        </w:rPr>
        <w:t xml:space="preserve">), visando atender as </w:t>
      </w:r>
      <w:proofErr w:type="spellStart"/>
      <w:r w:rsidR="00A4005A" w:rsidRPr="00A4005A">
        <w:rPr>
          <w:rFonts w:ascii="Arial" w:hAnsi="Arial" w:cs="Arial"/>
          <w:sz w:val="16"/>
          <w:szCs w:val="16"/>
          <w:lang w:val="es-BO"/>
        </w:rPr>
        <w:t>necessidade</w:t>
      </w:r>
      <w:proofErr w:type="spellEnd"/>
      <w:r w:rsidR="00A4005A" w:rsidRPr="00A4005A">
        <w:rPr>
          <w:rFonts w:ascii="Arial" w:hAnsi="Arial" w:cs="Arial"/>
          <w:sz w:val="16"/>
          <w:szCs w:val="16"/>
          <w:lang w:val="es-BO"/>
        </w:rPr>
        <w:t xml:space="preserve"> de </w:t>
      </w:r>
      <w:proofErr w:type="spellStart"/>
      <w:r w:rsidR="00A4005A" w:rsidRPr="00A4005A">
        <w:rPr>
          <w:rFonts w:ascii="Arial" w:hAnsi="Arial" w:cs="Arial"/>
          <w:sz w:val="16"/>
          <w:szCs w:val="16"/>
          <w:lang w:val="es-BO"/>
        </w:rPr>
        <w:t>aparelhamento</w:t>
      </w:r>
      <w:proofErr w:type="spellEnd"/>
      <w:r w:rsidR="00A4005A" w:rsidRPr="00A4005A">
        <w:rPr>
          <w:rFonts w:ascii="Arial" w:hAnsi="Arial" w:cs="Arial"/>
          <w:sz w:val="16"/>
          <w:szCs w:val="16"/>
          <w:lang w:val="es-BO"/>
        </w:rPr>
        <w:t xml:space="preserve"> do Hospital Regional de </w:t>
      </w:r>
      <w:proofErr w:type="spellStart"/>
      <w:r w:rsidR="00A4005A" w:rsidRPr="00A4005A">
        <w:rPr>
          <w:rFonts w:ascii="Arial" w:hAnsi="Arial" w:cs="Arial"/>
          <w:sz w:val="16"/>
          <w:szCs w:val="16"/>
          <w:lang w:val="es-BO"/>
        </w:rPr>
        <w:t>Guajará-Mirim</w:t>
      </w:r>
      <w:proofErr w:type="spellEnd"/>
      <w:r w:rsidR="00A4005A" w:rsidRPr="00A4005A">
        <w:rPr>
          <w:rFonts w:ascii="Arial" w:hAnsi="Arial" w:cs="Arial"/>
          <w:sz w:val="16"/>
          <w:szCs w:val="16"/>
          <w:lang w:val="es-BO"/>
        </w:rPr>
        <w:t xml:space="preserve"> e a </w:t>
      </w:r>
      <w:proofErr w:type="spellStart"/>
      <w:r w:rsidR="00A4005A" w:rsidRPr="00A4005A">
        <w:rPr>
          <w:rFonts w:ascii="Arial" w:hAnsi="Arial" w:cs="Arial"/>
          <w:sz w:val="16"/>
          <w:szCs w:val="16"/>
          <w:lang w:val="es-BO"/>
        </w:rPr>
        <w:t>Unidade</w:t>
      </w:r>
      <w:proofErr w:type="spellEnd"/>
      <w:r w:rsidR="00A4005A" w:rsidRPr="00A4005A">
        <w:rPr>
          <w:rFonts w:ascii="Arial" w:hAnsi="Arial" w:cs="Arial"/>
          <w:sz w:val="16"/>
          <w:szCs w:val="16"/>
          <w:lang w:val="es-BO"/>
        </w:rPr>
        <w:t xml:space="preserve"> Mista </w:t>
      </w:r>
      <w:proofErr w:type="spellStart"/>
      <w:r w:rsidR="00A4005A" w:rsidRPr="00A4005A">
        <w:rPr>
          <w:rFonts w:ascii="Arial" w:hAnsi="Arial" w:cs="Arial"/>
          <w:sz w:val="16"/>
          <w:szCs w:val="16"/>
          <w:lang w:val="es-BO"/>
        </w:rPr>
        <w:t>Antônio</w:t>
      </w:r>
      <w:proofErr w:type="spellEnd"/>
      <w:r w:rsidR="00A4005A" w:rsidRPr="00A4005A">
        <w:rPr>
          <w:rFonts w:ascii="Arial" w:hAnsi="Arial" w:cs="Arial"/>
          <w:sz w:val="16"/>
          <w:szCs w:val="16"/>
          <w:lang w:val="es-BO"/>
        </w:rPr>
        <w:t xml:space="preserve"> </w:t>
      </w:r>
      <w:proofErr w:type="spellStart"/>
      <w:r w:rsidR="00A4005A" w:rsidRPr="00A4005A">
        <w:rPr>
          <w:rFonts w:ascii="Arial" w:hAnsi="Arial" w:cs="Arial"/>
          <w:sz w:val="16"/>
          <w:szCs w:val="16"/>
          <w:lang w:val="es-BO"/>
        </w:rPr>
        <w:t>Luiz</w:t>
      </w:r>
      <w:proofErr w:type="spellEnd"/>
      <w:r w:rsidR="00A4005A" w:rsidRPr="00A4005A">
        <w:rPr>
          <w:rFonts w:ascii="Arial" w:hAnsi="Arial" w:cs="Arial"/>
          <w:sz w:val="16"/>
          <w:szCs w:val="16"/>
          <w:lang w:val="es-BO"/>
        </w:rPr>
        <w:t xml:space="preserve"> de Macedo – UMALM – de Nova </w:t>
      </w:r>
      <w:proofErr w:type="spellStart"/>
      <w:r w:rsidR="00A4005A" w:rsidRPr="00A4005A">
        <w:rPr>
          <w:rFonts w:ascii="Arial" w:hAnsi="Arial" w:cs="Arial"/>
          <w:sz w:val="16"/>
          <w:szCs w:val="16"/>
          <w:lang w:val="es-BO"/>
        </w:rPr>
        <w:t>Mamoré</w:t>
      </w:r>
      <w:proofErr w:type="spellEnd"/>
      <w:r w:rsidR="00A4005A" w:rsidRPr="00A4005A">
        <w:rPr>
          <w:rFonts w:ascii="Arial" w:hAnsi="Arial" w:cs="Arial"/>
          <w:sz w:val="16"/>
          <w:szCs w:val="16"/>
          <w:lang w:val="es-BO"/>
        </w:rPr>
        <w:t xml:space="preserve">, a pedido </w:t>
      </w:r>
      <w:r w:rsidR="002536E6" w:rsidRPr="002536E6">
        <w:rPr>
          <w:rFonts w:ascii="Arial" w:hAnsi="Arial" w:cs="Arial"/>
          <w:color w:val="000000"/>
          <w:sz w:val="16"/>
          <w:szCs w:val="16"/>
        </w:rPr>
        <w:t>da Secretaria de Estado da Saúde – SESAU/RO</w:t>
      </w:r>
      <w:r w:rsidR="00C308CC" w:rsidRPr="002536E6">
        <w:rPr>
          <w:rFonts w:ascii="Arial" w:hAnsi="Arial" w:cs="Arial"/>
          <w:color w:val="000000"/>
          <w:sz w:val="16"/>
          <w:szCs w:val="16"/>
        </w:rPr>
        <w:t>,</w:t>
      </w:r>
      <w:r w:rsidR="00A212A5" w:rsidRPr="002536E6">
        <w:rPr>
          <w:rFonts w:ascii="Arial" w:hAnsi="Arial" w:cs="Arial"/>
          <w:color w:val="000000"/>
          <w:sz w:val="16"/>
          <w:szCs w:val="16"/>
        </w:rPr>
        <w:t xml:space="preserve"> para o período de 12 meses, </w:t>
      </w:r>
      <w:r w:rsidR="00D4453E" w:rsidRPr="007C552A">
        <w:rPr>
          <w:rFonts w:ascii="Arial" w:hAnsi="Arial" w:cs="Arial"/>
          <w:color w:val="000000"/>
          <w:sz w:val="16"/>
          <w:szCs w:val="16"/>
        </w:rPr>
        <w:t>conforme Anexo Único desta ata, atendendo as condições previstas no instrumento convocatório e as constantes nesta Ata de</w:t>
      </w:r>
      <w:r w:rsidR="00D4453E" w:rsidRPr="00B87D9E">
        <w:rPr>
          <w:rFonts w:ascii="Arial" w:hAnsi="Arial" w:cs="Arial"/>
          <w:color w:val="000000"/>
          <w:sz w:val="16"/>
          <w:szCs w:val="16"/>
        </w:rPr>
        <w:t xml:space="preserve"> Registro de Preços,</w:t>
      </w:r>
      <w:r w:rsidRPr="00214276">
        <w:rPr>
          <w:rFonts w:ascii="Arial" w:hAnsi="Arial" w:cs="Arial"/>
          <w:color w:val="000000" w:themeColor="text1"/>
          <w:sz w:val="16"/>
          <w:szCs w:val="16"/>
        </w:rPr>
        <w:t xml:space="preserve">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214276" w:rsidRDefault="009D2314" w:rsidP="009D2314">
      <w:pPr>
        <w:jc w:val="both"/>
        <w:rPr>
          <w:rFonts w:ascii="Arial" w:hAnsi="Arial" w:cs="Arial"/>
          <w:color w:val="000000" w:themeColor="text1"/>
          <w:sz w:val="16"/>
          <w:szCs w:val="16"/>
        </w:rPr>
      </w:pPr>
    </w:p>
    <w:p w:rsidR="009259F4" w:rsidRDefault="002E300A" w:rsidP="008C7613">
      <w:pPr>
        <w:jc w:val="both"/>
        <w:rPr>
          <w:rFonts w:ascii="Arial" w:hAnsi="Arial" w:cs="Arial"/>
          <w:color w:val="000000"/>
          <w:sz w:val="16"/>
          <w:szCs w:val="16"/>
        </w:rPr>
      </w:pPr>
      <w:r w:rsidRPr="002536E6">
        <w:rPr>
          <w:rFonts w:ascii="Arial" w:hAnsi="Arial" w:cs="Arial"/>
          <w:b/>
          <w:sz w:val="16"/>
          <w:szCs w:val="16"/>
        </w:rPr>
        <w:t>REGISTRAR O PREÇO</w:t>
      </w:r>
      <w:r w:rsidR="00524202" w:rsidRPr="009259F4">
        <w:rPr>
          <w:rFonts w:ascii="Arial" w:hAnsi="Arial" w:cs="Arial"/>
          <w:sz w:val="16"/>
          <w:szCs w:val="16"/>
        </w:rPr>
        <w:t xml:space="preserve"> </w:t>
      </w:r>
      <w:r w:rsidR="00A4005A" w:rsidRPr="00A4005A">
        <w:rPr>
          <w:rFonts w:ascii="Arial" w:hAnsi="Arial" w:cs="Arial"/>
          <w:sz w:val="16"/>
          <w:szCs w:val="16"/>
          <w:lang w:val="es-BO"/>
        </w:rPr>
        <w:t xml:space="preserve">para futura e eventual </w:t>
      </w:r>
      <w:proofErr w:type="spellStart"/>
      <w:r w:rsidR="00A4005A" w:rsidRPr="00A4005A">
        <w:rPr>
          <w:rFonts w:ascii="Arial" w:hAnsi="Arial" w:cs="Arial"/>
          <w:sz w:val="16"/>
          <w:szCs w:val="16"/>
          <w:lang w:val="es-BO"/>
        </w:rPr>
        <w:t>aquisição</w:t>
      </w:r>
      <w:proofErr w:type="spellEnd"/>
      <w:r w:rsidR="00A4005A" w:rsidRPr="00A4005A">
        <w:rPr>
          <w:rFonts w:ascii="Arial" w:hAnsi="Arial" w:cs="Arial"/>
          <w:sz w:val="16"/>
          <w:szCs w:val="16"/>
          <w:lang w:val="es-BO"/>
        </w:rPr>
        <w:t xml:space="preserve"> de </w:t>
      </w:r>
      <w:proofErr w:type="spellStart"/>
      <w:r w:rsidR="00A4005A" w:rsidRPr="00A4005A">
        <w:rPr>
          <w:rFonts w:ascii="Arial" w:hAnsi="Arial" w:cs="Arial"/>
          <w:sz w:val="16"/>
          <w:szCs w:val="16"/>
          <w:lang w:val="es-BO"/>
        </w:rPr>
        <w:t>materiais</w:t>
      </w:r>
      <w:proofErr w:type="spellEnd"/>
      <w:r w:rsidR="00A4005A" w:rsidRPr="00A4005A">
        <w:rPr>
          <w:rFonts w:ascii="Arial" w:hAnsi="Arial" w:cs="Arial"/>
          <w:sz w:val="16"/>
          <w:szCs w:val="16"/>
          <w:lang w:val="es-BO"/>
        </w:rPr>
        <w:t xml:space="preserve"> permanentes </w:t>
      </w:r>
      <w:proofErr w:type="spellStart"/>
      <w:r w:rsidR="00A4005A" w:rsidRPr="00A4005A">
        <w:rPr>
          <w:rFonts w:ascii="Arial" w:hAnsi="Arial" w:cs="Arial"/>
          <w:sz w:val="16"/>
          <w:szCs w:val="16"/>
          <w:lang w:val="es-BO"/>
        </w:rPr>
        <w:t>hospitalares</w:t>
      </w:r>
      <w:proofErr w:type="spellEnd"/>
      <w:r w:rsidR="00A4005A" w:rsidRPr="00A4005A">
        <w:rPr>
          <w:rFonts w:ascii="Arial" w:hAnsi="Arial" w:cs="Arial"/>
          <w:sz w:val="16"/>
          <w:szCs w:val="16"/>
          <w:lang w:val="es-BO"/>
        </w:rPr>
        <w:t xml:space="preserve"> (</w:t>
      </w:r>
      <w:r w:rsidR="00A4005A" w:rsidRPr="00A4005A">
        <w:rPr>
          <w:rFonts w:ascii="Arial" w:hAnsi="Arial" w:cs="Arial"/>
          <w:b/>
          <w:sz w:val="16"/>
          <w:szCs w:val="16"/>
          <w:lang w:val="es-BO"/>
        </w:rPr>
        <w:t xml:space="preserve">Biombo, </w:t>
      </w:r>
      <w:proofErr w:type="spellStart"/>
      <w:r w:rsidR="00A4005A" w:rsidRPr="00A4005A">
        <w:rPr>
          <w:rFonts w:ascii="Arial" w:hAnsi="Arial" w:cs="Arial"/>
          <w:b/>
          <w:sz w:val="16"/>
          <w:szCs w:val="16"/>
          <w:lang w:val="es-BO"/>
        </w:rPr>
        <w:t>cadeira</w:t>
      </w:r>
      <w:proofErr w:type="spellEnd"/>
      <w:r w:rsidR="00A4005A" w:rsidRPr="00A4005A">
        <w:rPr>
          <w:rFonts w:ascii="Arial" w:hAnsi="Arial" w:cs="Arial"/>
          <w:b/>
          <w:sz w:val="16"/>
          <w:szCs w:val="16"/>
          <w:lang w:val="es-BO"/>
        </w:rPr>
        <w:t xml:space="preserve"> alta giratoria, carro térmico, </w:t>
      </w:r>
      <w:proofErr w:type="spellStart"/>
      <w:r w:rsidR="00A4005A" w:rsidRPr="00A4005A">
        <w:rPr>
          <w:rFonts w:ascii="Arial" w:hAnsi="Arial" w:cs="Arial"/>
          <w:b/>
          <w:sz w:val="16"/>
          <w:szCs w:val="16"/>
          <w:lang w:val="es-BO"/>
        </w:rPr>
        <w:t>escada</w:t>
      </w:r>
      <w:proofErr w:type="spellEnd"/>
      <w:r w:rsidR="00A4005A" w:rsidRPr="00A4005A">
        <w:rPr>
          <w:rFonts w:ascii="Arial" w:hAnsi="Arial" w:cs="Arial"/>
          <w:b/>
          <w:sz w:val="16"/>
          <w:szCs w:val="16"/>
          <w:lang w:val="es-BO"/>
        </w:rPr>
        <w:t xml:space="preserve"> </w:t>
      </w:r>
      <w:proofErr w:type="spellStart"/>
      <w:r w:rsidR="00A4005A" w:rsidRPr="00A4005A">
        <w:rPr>
          <w:rFonts w:ascii="Arial" w:hAnsi="Arial" w:cs="Arial"/>
          <w:b/>
          <w:sz w:val="16"/>
          <w:szCs w:val="16"/>
          <w:lang w:val="es-BO"/>
        </w:rPr>
        <w:t>com</w:t>
      </w:r>
      <w:proofErr w:type="spellEnd"/>
      <w:r w:rsidR="00A4005A" w:rsidRPr="00A4005A">
        <w:rPr>
          <w:rFonts w:ascii="Arial" w:hAnsi="Arial" w:cs="Arial"/>
          <w:b/>
          <w:sz w:val="16"/>
          <w:szCs w:val="16"/>
          <w:lang w:val="es-BO"/>
        </w:rPr>
        <w:t xml:space="preserve"> 02 (</w:t>
      </w:r>
      <w:proofErr w:type="spellStart"/>
      <w:r w:rsidR="00A4005A" w:rsidRPr="00A4005A">
        <w:rPr>
          <w:rFonts w:ascii="Arial" w:hAnsi="Arial" w:cs="Arial"/>
          <w:b/>
          <w:sz w:val="16"/>
          <w:szCs w:val="16"/>
          <w:lang w:val="es-BO"/>
        </w:rPr>
        <w:t>dois</w:t>
      </w:r>
      <w:proofErr w:type="spellEnd"/>
      <w:r w:rsidR="00A4005A" w:rsidRPr="00A4005A">
        <w:rPr>
          <w:rFonts w:ascii="Arial" w:hAnsi="Arial" w:cs="Arial"/>
          <w:b/>
          <w:sz w:val="16"/>
          <w:szCs w:val="16"/>
          <w:lang w:val="es-BO"/>
        </w:rPr>
        <w:t xml:space="preserve">) </w:t>
      </w:r>
      <w:proofErr w:type="spellStart"/>
      <w:r w:rsidR="00A4005A" w:rsidRPr="00A4005A">
        <w:rPr>
          <w:rFonts w:ascii="Arial" w:hAnsi="Arial" w:cs="Arial"/>
          <w:b/>
          <w:sz w:val="16"/>
          <w:szCs w:val="16"/>
          <w:lang w:val="es-BO"/>
        </w:rPr>
        <w:t>degraus</w:t>
      </w:r>
      <w:proofErr w:type="spellEnd"/>
      <w:r w:rsidR="00A4005A" w:rsidRPr="00A4005A">
        <w:rPr>
          <w:rFonts w:ascii="Arial" w:hAnsi="Arial" w:cs="Arial"/>
          <w:b/>
          <w:sz w:val="16"/>
          <w:szCs w:val="16"/>
          <w:lang w:val="es-BO"/>
        </w:rPr>
        <w:t xml:space="preserve">, fluxómetro de </w:t>
      </w:r>
      <w:proofErr w:type="spellStart"/>
      <w:r w:rsidR="00A4005A" w:rsidRPr="00A4005A">
        <w:rPr>
          <w:rFonts w:ascii="Arial" w:hAnsi="Arial" w:cs="Arial"/>
          <w:b/>
          <w:sz w:val="16"/>
          <w:szCs w:val="16"/>
          <w:lang w:val="es-BO"/>
        </w:rPr>
        <w:t>ar</w:t>
      </w:r>
      <w:proofErr w:type="spellEnd"/>
      <w:r w:rsidR="00A4005A" w:rsidRPr="00A4005A">
        <w:rPr>
          <w:rFonts w:ascii="Arial" w:hAnsi="Arial" w:cs="Arial"/>
          <w:b/>
          <w:sz w:val="16"/>
          <w:szCs w:val="16"/>
          <w:lang w:val="es-BO"/>
        </w:rPr>
        <w:t xml:space="preserve"> comprimido, carro maca simples entre </w:t>
      </w:r>
      <w:proofErr w:type="spellStart"/>
      <w:r w:rsidR="00A4005A" w:rsidRPr="00A4005A">
        <w:rPr>
          <w:rFonts w:ascii="Arial" w:hAnsi="Arial" w:cs="Arial"/>
          <w:b/>
          <w:sz w:val="16"/>
          <w:szCs w:val="16"/>
          <w:lang w:val="es-BO"/>
        </w:rPr>
        <w:t>outros</w:t>
      </w:r>
      <w:proofErr w:type="spellEnd"/>
      <w:r w:rsidR="00A4005A" w:rsidRPr="00A4005A">
        <w:rPr>
          <w:rFonts w:ascii="Arial" w:hAnsi="Arial" w:cs="Arial"/>
          <w:sz w:val="16"/>
          <w:szCs w:val="16"/>
          <w:lang w:val="es-BO"/>
        </w:rPr>
        <w:t xml:space="preserve">), visando atender as </w:t>
      </w:r>
      <w:proofErr w:type="spellStart"/>
      <w:r w:rsidR="00A4005A" w:rsidRPr="00A4005A">
        <w:rPr>
          <w:rFonts w:ascii="Arial" w:hAnsi="Arial" w:cs="Arial"/>
          <w:sz w:val="16"/>
          <w:szCs w:val="16"/>
          <w:lang w:val="es-BO"/>
        </w:rPr>
        <w:t>necessidade</w:t>
      </w:r>
      <w:proofErr w:type="spellEnd"/>
      <w:r w:rsidR="00A4005A" w:rsidRPr="00A4005A">
        <w:rPr>
          <w:rFonts w:ascii="Arial" w:hAnsi="Arial" w:cs="Arial"/>
          <w:sz w:val="16"/>
          <w:szCs w:val="16"/>
          <w:lang w:val="es-BO"/>
        </w:rPr>
        <w:t xml:space="preserve"> de </w:t>
      </w:r>
      <w:proofErr w:type="spellStart"/>
      <w:r w:rsidR="00A4005A" w:rsidRPr="00A4005A">
        <w:rPr>
          <w:rFonts w:ascii="Arial" w:hAnsi="Arial" w:cs="Arial"/>
          <w:sz w:val="16"/>
          <w:szCs w:val="16"/>
          <w:lang w:val="es-BO"/>
        </w:rPr>
        <w:t>aparelhamento</w:t>
      </w:r>
      <w:proofErr w:type="spellEnd"/>
      <w:r w:rsidR="00A4005A" w:rsidRPr="00A4005A">
        <w:rPr>
          <w:rFonts w:ascii="Arial" w:hAnsi="Arial" w:cs="Arial"/>
          <w:sz w:val="16"/>
          <w:szCs w:val="16"/>
          <w:lang w:val="es-BO"/>
        </w:rPr>
        <w:t xml:space="preserve"> do Hospital Regional de </w:t>
      </w:r>
      <w:proofErr w:type="spellStart"/>
      <w:r w:rsidR="00A4005A" w:rsidRPr="00A4005A">
        <w:rPr>
          <w:rFonts w:ascii="Arial" w:hAnsi="Arial" w:cs="Arial"/>
          <w:sz w:val="16"/>
          <w:szCs w:val="16"/>
          <w:lang w:val="es-BO"/>
        </w:rPr>
        <w:t>Guajará-Mirim</w:t>
      </w:r>
      <w:proofErr w:type="spellEnd"/>
      <w:r w:rsidR="00A4005A" w:rsidRPr="00A4005A">
        <w:rPr>
          <w:rFonts w:ascii="Arial" w:hAnsi="Arial" w:cs="Arial"/>
          <w:sz w:val="16"/>
          <w:szCs w:val="16"/>
          <w:lang w:val="es-BO"/>
        </w:rPr>
        <w:t xml:space="preserve"> e a </w:t>
      </w:r>
      <w:proofErr w:type="spellStart"/>
      <w:r w:rsidR="00A4005A" w:rsidRPr="00A4005A">
        <w:rPr>
          <w:rFonts w:ascii="Arial" w:hAnsi="Arial" w:cs="Arial"/>
          <w:sz w:val="16"/>
          <w:szCs w:val="16"/>
          <w:lang w:val="es-BO"/>
        </w:rPr>
        <w:t>Unidade</w:t>
      </w:r>
      <w:proofErr w:type="spellEnd"/>
      <w:r w:rsidR="00A4005A" w:rsidRPr="00A4005A">
        <w:rPr>
          <w:rFonts w:ascii="Arial" w:hAnsi="Arial" w:cs="Arial"/>
          <w:sz w:val="16"/>
          <w:szCs w:val="16"/>
          <w:lang w:val="es-BO"/>
        </w:rPr>
        <w:t xml:space="preserve"> Mista </w:t>
      </w:r>
      <w:proofErr w:type="spellStart"/>
      <w:r w:rsidR="00A4005A" w:rsidRPr="00A4005A">
        <w:rPr>
          <w:rFonts w:ascii="Arial" w:hAnsi="Arial" w:cs="Arial"/>
          <w:sz w:val="16"/>
          <w:szCs w:val="16"/>
          <w:lang w:val="es-BO"/>
        </w:rPr>
        <w:t>Antônio</w:t>
      </w:r>
      <w:proofErr w:type="spellEnd"/>
      <w:r w:rsidR="00A4005A" w:rsidRPr="00A4005A">
        <w:rPr>
          <w:rFonts w:ascii="Arial" w:hAnsi="Arial" w:cs="Arial"/>
          <w:sz w:val="16"/>
          <w:szCs w:val="16"/>
          <w:lang w:val="es-BO"/>
        </w:rPr>
        <w:t xml:space="preserve"> </w:t>
      </w:r>
      <w:proofErr w:type="spellStart"/>
      <w:r w:rsidR="00A4005A" w:rsidRPr="00A4005A">
        <w:rPr>
          <w:rFonts w:ascii="Arial" w:hAnsi="Arial" w:cs="Arial"/>
          <w:sz w:val="16"/>
          <w:szCs w:val="16"/>
          <w:lang w:val="es-BO"/>
        </w:rPr>
        <w:t>Luiz</w:t>
      </w:r>
      <w:proofErr w:type="spellEnd"/>
      <w:r w:rsidR="00A4005A" w:rsidRPr="00A4005A">
        <w:rPr>
          <w:rFonts w:ascii="Arial" w:hAnsi="Arial" w:cs="Arial"/>
          <w:sz w:val="16"/>
          <w:szCs w:val="16"/>
          <w:lang w:val="es-BO"/>
        </w:rPr>
        <w:t xml:space="preserve"> de Macedo – UMALM – de Nova </w:t>
      </w:r>
      <w:proofErr w:type="spellStart"/>
      <w:r w:rsidR="00A4005A" w:rsidRPr="00A4005A">
        <w:rPr>
          <w:rFonts w:ascii="Arial" w:hAnsi="Arial" w:cs="Arial"/>
          <w:sz w:val="16"/>
          <w:szCs w:val="16"/>
          <w:lang w:val="es-BO"/>
        </w:rPr>
        <w:t>Mamoré</w:t>
      </w:r>
      <w:proofErr w:type="spellEnd"/>
      <w:r w:rsidR="00A4005A" w:rsidRPr="00A4005A">
        <w:rPr>
          <w:rFonts w:ascii="Arial" w:hAnsi="Arial" w:cs="Arial"/>
          <w:sz w:val="16"/>
          <w:szCs w:val="16"/>
          <w:lang w:val="es-BO"/>
        </w:rPr>
        <w:t xml:space="preserve">, a pedido </w:t>
      </w:r>
      <w:r w:rsidR="00A4005A" w:rsidRPr="002536E6">
        <w:rPr>
          <w:rFonts w:ascii="Arial" w:hAnsi="Arial" w:cs="Arial"/>
          <w:color w:val="000000"/>
          <w:sz w:val="16"/>
          <w:szCs w:val="16"/>
        </w:rPr>
        <w:t>da Secretaria de Estado da Saúde – SESAU/RO</w:t>
      </w:r>
    </w:p>
    <w:p w:rsidR="00A4005A" w:rsidRDefault="00A4005A"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6B04DB" w:rsidRPr="00137FCC" w:rsidRDefault="009D2314" w:rsidP="00137FCC">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Default="006B04DB" w:rsidP="006B04DB">
      <w:pPr>
        <w:pStyle w:val="PargrafodaLista"/>
        <w:ind w:left="360"/>
        <w:jc w:val="both"/>
        <w:rPr>
          <w:rFonts w:ascii="Arial" w:hAnsi="Arial" w:cs="Arial"/>
          <w:sz w:val="16"/>
          <w:szCs w:val="16"/>
        </w:rPr>
      </w:pPr>
    </w:p>
    <w:p w:rsidR="002536E6" w:rsidRPr="006B04DB" w:rsidRDefault="002536E6" w:rsidP="006B04DB">
      <w:pPr>
        <w:pStyle w:val="PargrafodaLista"/>
        <w:ind w:left="360"/>
        <w:jc w:val="both"/>
        <w:rPr>
          <w:rFonts w:ascii="Arial" w:hAnsi="Arial" w:cs="Arial"/>
          <w:sz w:val="16"/>
          <w:szCs w:val="16"/>
        </w:rPr>
      </w:pPr>
    </w:p>
    <w:p w:rsidR="002536E6" w:rsidRPr="002536E6" w:rsidRDefault="008668C5" w:rsidP="002536E6">
      <w:pPr>
        <w:pStyle w:val="PargrafodaLista"/>
        <w:numPr>
          <w:ilvl w:val="0"/>
          <w:numId w:val="1"/>
        </w:numPr>
        <w:spacing w:line="360" w:lineRule="auto"/>
        <w:jc w:val="both"/>
        <w:rPr>
          <w:rFonts w:ascii="Arial" w:hAnsi="Arial" w:cs="Arial"/>
          <w:b/>
          <w:bCs/>
          <w:sz w:val="16"/>
          <w:szCs w:val="16"/>
        </w:rPr>
      </w:pPr>
      <w:r w:rsidRPr="002536E6">
        <w:rPr>
          <w:rFonts w:ascii="Arial" w:hAnsi="Arial" w:cs="Arial"/>
          <w:b/>
          <w:bCs/>
          <w:sz w:val="16"/>
          <w:szCs w:val="16"/>
        </w:rPr>
        <w:t xml:space="preserve">DO PRAZO E LOCAL DE </w:t>
      </w:r>
      <w:r w:rsidR="00CF6980" w:rsidRPr="002536E6">
        <w:rPr>
          <w:rFonts w:ascii="Arial" w:hAnsi="Arial" w:cs="Arial"/>
          <w:b/>
          <w:bCs/>
          <w:sz w:val="16"/>
          <w:szCs w:val="16"/>
        </w:rPr>
        <w:t>ENTREGA</w:t>
      </w:r>
      <w:r w:rsidR="002536E6" w:rsidRPr="002536E6">
        <w:rPr>
          <w:rFonts w:ascii="Arial" w:hAnsi="Arial" w:cs="Arial"/>
          <w:b/>
          <w:bCs/>
          <w:sz w:val="16"/>
          <w:szCs w:val="16"/>
        </w:rPr>
        <w:t>:</w:t>
      </w:r>
    </w:p>
    <w:p w:rsidR="006B04DB" w:rsidRPr="002536E6" w:rsidRDefault="006B04DB" w:rsidP="00A4005A">
      <w:pPr>
        <w:spacing w:line="360" w:lineRule="auto"/>
        <w:ind w:left="284" w:hanging="284"/>
        <w:jc w:val="both"/>
        <w:rPr>
          <w:rFonts w:ascii="Arial" w:hAnsi="Arial" w:cs="Arial"/>
          <w:sz w:val="16"/>
          <w:szCs w:val="16"/>
        </w:rPr>
      </w:pPr>
      <w:r w:rsidRPr="002536E6">
        <w:rPr>
          <w:rFonts w:ascii="Arial" w:hAnsi="Arial" w:cs="Arial"/>
          <w:sz w:val="16"/>
          <w:szCs w:val="16"/>
        </w:rPr>
        <w:t>6.1. No recebimento e aceitação de qualquer item, objeto desta Ata de Registro de Preços, serão observadas as especificações contidas no instrumento convocatório.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6B04DB" w:rsidRPr="00511633"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1012"/>
        <w:gridCol w:w="71"/>
      </w:tblGrid>
      <w:tr w:rsidR="006B04DB" w:rsidRPr="002536E6" w:rsidTr="002536E6">
        <w:trPr>
          <w:gridAfter w:val="1"/>
          <w:wAfter w:w="32" w:type="pct"/>
          <w:trHeight w:val="439"/>
        </w:trPr>
        <w:tc>
          <w:tcPr>
            <w:tcW w:w="4968" w:type="pct"/>
            <w:tcBorders>
              <w:top w:val="nil"/>
              <w:left w:val="nil"/>
              <w:bottom w:val="nil"/>
              <w:right w:val="nil"/>
            </w:tcBorders>
          </w:tcPr>
          <w:p w:rsidR="00DE77D2" w:rsidRPr="00C80482" w:rsidRDefault="00A4005A" w:rsidP="00A4005A">
            <w:pPr>
              <w:pStyle w:val="PargrafodaLista"/>
              <w:numPr>
                <w:ilvl w:val="1"/>
                <w:numId w:val="1"/>
              </w:numPr>
              <w:tabs>
                <w:tab w:val="clear" w:pos="360"/>
                <w:tab w:val="num" w:pos="-71"/>
                <w:tab w:val="left" w:pos="284"/>
              </w:tabs>
              <w:ind w:left="0" w:firstLine="0"/>
              <w:jc w:val="both"/>
              <w:rPr>
                <w:rFonts w:ascii="Arial" w:hAnsi="Arial" w:cs="Arial"/>
                <w:sz w:val="16"/>
                <w:szCs w:val="16"/>
              </w:rPr>
            </w:pPr>
            <w:r>
              <w:rPr>
                <w:rFonts w:ascii="Arial" w:hAnsi="Arial" w:cs="Arial"/>
                <w:b/>
                <w:sz w:val="16"/>
                <w:szCs w:val="16"/>
              </w:rPr>
              <w:t xml:space="preserve"> </w:t>
            </w:r>
            <w:r w:rsidR="00CF6980" w:rsidRPr="002536E6">
              <w:rPr>
                <w:rFonts w:ascii="Arial" w:hAnsi="Arial" w:cs="Arial"/>
                <w:b/>
                <w:sz w:val="16"/>
                <w:szCs w:val="16"/>
              </w:rPr>
              <w:t>DO PRAZO DE ENTREGA</w:t>
            </w:r>
            <w:r w:rsidR="00214276" w:rsidRPr="002536E6">
              <w:rPr>
                <w:rFonts w:ascii="Arial" w:hAnsi="Arial" w:cs="Arial"/>
                <w:b/>
                <w:sz w:val="16"/>
                <w:szCs w:val="16"/>
              </w:rPr>
              <w:t>:</w:t>
            </w:r>
            <w:r w:rsidR="00214276" w:rsidRPr="002536E6">
              <w:rPr>
                <w:rFonts w:ascii="Arial" w:hAnsi="Arial" w:cs="Arial"/>
                <w:sz w:val="16"/>
                <w:szCs w:val="16"/>
              </w:rPr>
              <w:t xml:space="preserve"> </w:t>
            </w:r>
            <w:r w:rsidRPr="00A4005A">
              <w:rPr>
                <w:rFonts w:ascii="Arial" w:hAnsi="Arial" w:cs="Arial"/>
                <w:bCs/>
                <w:sz w:val="16"/>
                <w:szCs w:val="16"/>
              </w:rPr>
              <w:t>O prazo para entrega materiais será de até 30 (trinta) dias a contar do recebimento da Nota de Empenho.</w:t>
            </w:r>
          </w:p>
        </w:tc>
      </w:tr>
      <w:tr w:rsidR="006B04DB" w:rsidRPr="002536E6" w:rsidTr="00DE77D2">
        <w:tc>
          <w:tcPr>
            <w:tcW w:w="5000" w:type="pct"/>
            <w:gridSpan w:val="2"/>
            <w:tcBorders>
              <w:top w:val="nil"/>
              <w:left w:val="nil"/>
              <w:bottom w:val="nil"/>
              <w:right w:val="nil"/>
            </w:tcBorders>
          </w:tcPr>
          <w:p w:rsidR="00DB0F17" w:rsidRDefault="00A4005A" w:rsidP="00A4005A">
            <w:pPr>
              <w:tabs>
                <w:tab w:val="left" w:pos="142"/>
                <w:tab w:val="left" w:pos="426"/>
                <w:tab w:val="left" w:pos="567"/>
                <w:tab w:val="left" w:pos="709"/>
              </w:tabs>
              <w:ind w:left="284" w:hanging="284"/>
              <w:jc w:val="both"/>
              <w:rPr>
                <w:sz w:val="22"/>
                <w:szCs w:val="22"/>
              </w:rPr>
            </w:pPr>
            <w:r>
              <w:rPr>
                <w:rFonts w:ascii="Arial" w:hAnsi="Arial" w:cs="Arial"/>
                <w:sz w:val="16"/>
                <w:szCs w:val="16"/>
              </w:rPr>
              <w:t>6.2</w:t>
            </w:r>
            <w:r w:rsidR="0091716B" w:rsidRPr="002536E6">
              <w:rPr>
                <w:rFonts w:ascii="Arial" w:hAnsi="Arial" w:cs="Arial"/>
                <w:sz w:val="16"/>
                <w:szCs w:val="16"/>
              </w:rPr>
              <w:t xml:space="preserve"> </w:t>
            </w:r>
            <w:r w:rsidR="00CF6980" w:rsidRPr="002536E6">
              <w:rPr>
                <w:rFonts w:ascii="Arial" w:hAnsi="Arial" w:cs="Arial"/>
                <w:b/>
                <w:sz w:val="16"/>
                <w:szCs w:val="16"/>
              </w:rPr>
              <w:t>DO LOCAL DE ENTREGA</w:t>
            </w:r>
            <w:r w:rsidR="006B04DB" w:rsidRPr="002536E6">
              <w:rPr>
                <w:rFonts w:ascii="Arial" w:hAnsi="Arial" w:cs="Arial"/>
                <w:b/>
                <w:sz w:val="16"/>
                <w:szCs w:val="16"/>
              </w:rPr>
              <w:t>:</w:t>
            </w:r>
            <w:r w:rsidR="00370949" w:rsidRPr="002536E6">
              <w:rPr>
                <w:rFonts w:ascii="Arial" w:hAnsi="Arial" w:cs="Arial"/>
                <w:sz w:val="16"/>
                <w:szCs w:val="16"/>
              </w:rPr>
              <w:t xml:space="preserve"> </w:t>
            </w:r>
            <w:r w:rsidRPr="00A4005A">
              <w:rPr>
                <w:rFonts w:ascii="Arial" w:hAnsi="Arial" w:cs="Arial"/>
                <w:bCs/>
                <w:sz w:val="16"/>
                <w:szCs w:val="16"/>
              </w:rPr>
              <w:t xml:space="preserve">Os equipamentos e materiais deverão ser entregues no </w:t>
            </w:r>
            <w:r w:rsidRPr="00A4005A">
              <w:rPr>
                <w:rFonts w:ascii="Arial" w:hAnsi="Arial" w:cs="Arial"/>
                <w:sz w:val="16"/>
                <w:szCs w:val="16"/>
              </w:rPr>
              <w:t>Almoxarifado Central: Av. Rio Madeira, 603 - Bairro Lagoa – Porto Velho/RO. Os dias de funcionamento são de segunda a sexta – feira, sendo de 07h30min às 13h30min.</w:t>
            </w:r>
          </w:p>
          <w:p w:rsidR="00A4005A" w:rsidRPr="005765D3" w:rsidRDefault="00A4005A" w:rsidP="009259F4">
            <w:pPr>
              <w:tabs>
                <w:tab w:val="left" w:pos="0"/>
                <w:tab w:val="left" w:pos="142"/>
                <w:tab w:val="left" w:pos="567"/>
                <w:tab w:val="left" w:pos="709"/>
              </w:tabs>
              <w:jc w:val="both"/>
              <w:rPr>
                <w:rFonts w:ascii="Arial" w:hAnsi="Arial" w:cs="Arial"/>
                <w:sz w:val="16"/>
                <w:szCs w:val="16"/>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lastRenderedPageBreak/>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Pr="00903F42" w:rsidRDefault="005E2FA0" w:rsidP="009D2314">
      <w:pPr>
        <w:pStyle w:val="Lista2"/>
        <w:ind w:left="0" w:firstLine="0"/>
        <w:jc w:val="both"/>
        <w:rPr>
          <w:b/>
          <w:bCs/>
          <w:sz w:val="16"/>
          <w:szCs w:val="16"/>
        </w:rPr>
      </w:pPr>
      <w:r w:rsidRPr="00A848CB">
        <w:rPr>
          <w:b/>
          <w:bCs/>
          <w:color w:val="000000"/>
          <w:sz w:val="16"/>
          <w:szCs w:val="16"/>
        </w:rPr>
        <w:t>9.</w:t>
      </w:r>
      <w:r w:rsidR="009D2314" w:rsidRPr="00A848CB">
        <w:rPr>
          <w:b/>
          <w:bCs/>
          <w:color w:val="000000"/>
          <w:sz w:val="16"/>
          <w:szCs w:val="16"/>
        </w:rPr>
        <w:t xml:space="preserve"> </w:t>
      </w:r>
      <w:r w:rsidR="009D2314" w:rsidRPr="00A848CB">
        <w:rPr>
          <w:b/>
          <w:bCs/>
          <w:sz w:val="16"/>
          <w:szCs w:val="16"/>
        </w:rPr>
        <w:t xml:space="preserve">DAS SANÇÕES </w:t>
      </w:r>
    </w:p>
    <w:p w:rsidR="00A848CB" w:rsidRDefault="008E4E8A" w:rsidP="00A848CB">
      <w:pPr>
        <w:pStyle w:val="Lista2"/>
        <w:ind w:left="0" w:firstLine="0"/>
        <w:rPr>
          <w:b/>
          <w:bCs/>
          <w:sz w:val="16"/>
          <w:szCs w:val="16"/>
        </w:rPr>
      </w:pPr>
      <w:r w:rsidRPr="00903F42">
        <w:rPr>
          <w:b/>
          <w:bCs/>
          <w:sz w:val="16"/>
          <w:szCs w:val="16"/>
        </w:rPr>
        <w:t xml:space="preserve"> </w:t>
      </w: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400512" w:rsidRPr="00400512" w:rsidRDefault="00400512" w:rsidP="00400512">
      <w:pPr>
        <w:ind w:left="284" w:hanging="337"/>
        <w:jc w:val="both"/>
        <w:rPr>
          <w:rFonts w:ascii="Arial" w:hAnsi="Arial" w:cs="Arial"/>
          <w:sz w:val="16"/>
          <w:szCs w:val="16"/>
        </w:rPr>
      </w:pPr>
      <w:r w:rsidRPr="00400512">
        <w:rPr>
          <w:rFonts w:ascii="Arial" w:hAnsi="Arial" w:cs="Arial"/>
          <w:sz w:val="16"/>
          <w:szCs w:val="16"/>
        </w:rPr>
        <w:t xml:space="preserve">9.1. </w:t>
      </w:r>
      <w:r w:rsidRPr="00400512">
        <w:rPr>
          <w:rFonts w:ascii="Arial" w:hAnsi="Arial" w:cs="Arial"/>
          <w:sz w:val="16"/>
          <w:szCs w:val="16"/>
          <w:shd w:val="clear" w:color="auto" w:fill="FFFFFF"/>
        </w:rPr>
        <w:t>Cobrança pelo Estado, por via administrativa ou judicial, de multa equivalente a 1% (um por cento) do valor estimado pelo item ofertado.</w:t>
      </w:r>
    </w:p>
    <w:p w:rsidR="00400512" w:rsidRPr="00400512" w:rsidRDefault="00400512" w:rsidP="00400512">
      <w:pPr>
        <w:shd w:val="clear" w:color="auto" w:fill="FFFFFF"/>
        <w:ind w:left="284" w:hanging="337"/>
        <w:jc w:val="both"/>
        <w:rPr>
          <w:rFonts w:ascii="Arial" w:hAnsi="Arial" w:cs="Arial"/>
          <w:sz w:val="16"/>
          <w:szCs w:val="16"/>
        </w:rPr>
      </w:pPr>
    </w:p>
    <w:p w:rsidR="00400512" w:rsidRPr="00400512" w:rsidRDefault="00400512" w:rsidP="00400512">
      <w:pPr>
        <w:shd w:val="clear" w:color="auto" w:fill="FFFFFF"/>
        <w:ind w:left="284" w:hanging="337"/>
        <w:jc w:val="both"/>
        <w:rPr>
          <w:rFonts w:ascii="Arial" w:hAnsi="Arial" w:cs="Arial"/>
          <w:sz w:val="16"/>
          <w:szCs w:val="16"/>
        </w:rPr>
      </w:pPr>
      <w:r w:rsidRPr="00400512">
        <w:rPr>
          <w:rFonts w:ascii="Arial" w:hAnsi="Arial" w:cs="Arial"/>
          <w:sz w:val="16"/>
          <w:szCs w:val="16"/>
        </w:rPr>
        <w:t>9.2.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400512" w:rsidRPr="00400512" w:rsidRDefault="00400512" w:rsidP="00400512">
      <w:pPr>
        <w:pStyle w:val="PargrafodaLista"/>
        <w:shd w:val="clear" w:color="auto" w:fill="FFFFFF"/>
        <w:ind w:left="284" w:hanging="337"/>
        <w:jc w:val="both"/>
        <w:rPr>
          <w:rFonts w:ascii="Arial" w:hAnsi="Arial" w:cs="Arial"/>
          <w:sz w:val="16"/>
          <w:szCs w:val="16"/>
        </w:rPr>
      </w:pPr>
    </w:p>
    <w:p w:rsidR="00400512" w:rsidRPr="00400512" w:rsidRDefault="00400512" w:rsidP="00400512">
      <w:pPr>
        <w:shd w:val="clear" w:color="auto" w:fill="FFFFFF"/>
        <w:ind w:left="284" w:hanging="337"/>
        <w:jc w:val="both"/>
        <w:rPr>
          <w:rFonts w:ascii="Arial" w:hAnsi="Arial" w:cs="Arial"/>
          <w:sz w:val="16"/>
          <w:szCs w:val="16"/>
        </w:rPr>
      </w:pPr>
      <w:r w:rsidRPr="00400512">
        <w:rPr>
          <w:rFonts w:ascii="Arial" w:hAnsi="Arial" w:cs="Arial"/>
          <w:sz w:val="16"/>
          <w:szCs w:val="16"/>
        </w:rPr>
        <w:t>9.3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400512" w:rsidRPr="00400512" w:rsidRDefault="00400512" w:rsidP="00400512">
      <w:pPr>
        <w:shd w:val="clear" w:color="auto" w:fill="FFFFFF"/>
        <w:ind w:left="284" w:hanging="337"/>
        <w:jc w:val="both"/>
        <w:rPr>
          <w:rFonts w:ascii="Arial" w:hAnsi="Arial" w:cs="Arial"/>
          <w:sz w:val="16"/>
          <w:szCs w:val="16"/>
        </w:rPr>
      </w:pPr>
    </w:p>
    <w:p w:rsidR="00400512" w:rsidRPr="00400512" w:rsidRDefault="00400512" w:rsidP="00400512">
      <w:pPr>
        <w:shd w:val="clear" w:color="auto" w:fill="FFFFFF"/>
        <w:ind w:left="284" w:hanging="337"/>
        <w:jc w:val="both"/>
        <w:rPr>
          <w:rFonts w:ascii="Arial" w:hAnsi="Arial" w:cs="Arial"/>
          <w:sz w:val="16"/>
          <w:szCs w:val="16"/>
        </w:rPr>
      </w:pPr>
      <w:r w:rsidRPr="00400512">
        <w:rPr>
          <w:rFonts w:ascii="Arial" w:hAnsi="Arial" w:cs="Arial"/>
          <w:sz w:val="16"/>
          <w:szCs w:val="16"/>
        </w:rPr>
        <w:t>9.4. Advertência, sempre que for constatada irregularidade de pouca gravidade, para as quais tenha a Contratada concorrida diretamente, ocorrência que será registrada no Cadastro de Fornecedores do Estado de Rondônia;</w:t>
      </w:r>
    </w:p>
    <w:p w:rsidR="00400512" w:rsidRPr="00400512" w:rsidRDefault="00400512" w:rsidP="00400512">
      <w:pPr>
        <w:shd w:val="clear" w:color="auto" w:fill="FFFFFF"/>
        <w:ind w:left="284" w:hanging="337"/>
        <w:jc w:val="both"/>
        <w:rPr>
          <w:rFonts w:ascii="Arial" w:hAnsi="Arial" w:cs="Arial"/>
          <w:sz w:val="16"/>
          <w:szCs w:val="16"/>
        </w:rPr>
      </w:pPr>
    </w:p>
    <w:p w:rsidR="00400512" w:rsidRPr="00400512" w:rsidRDefault="00400512" w:rsidP="00400512">
      <w:pPr>
        <w:shd w:val="clear" w:color="auto" w:fill="FFFFFF"/>
        <w:ind w:left="284" w:hanging="337"/>
        <w:jc w:val="both"/>
        <w:rPr>
          <w:rFonts w:ascii="Arial" w:hAnsi="Arial" w:cs="Arial"/>
          <w:sz w:val="16"/>
          <w:szCs w:val="16"/>
        </w:rPr>
      </w:pPr>
      <w:r w:rsidRPr="00400512">
        <w:rPr>
          <w:rFonts w:ascii="Arial" w:hAnsi="Arial" w:cs="Arial"/>
          <w:sz w:val="16"/>
          <w:szCs w:val="16"/>
        </w:rPr>
        <w:t xml:space="preserve">9.5. Multa de 0,2% (dois décimos por cento) ao dia, por atraso no fornecimento e por </w:t>
      </w:r>
      <w:proofErr w:type="gramStart"/>
      <w:r w:rsidRPr="00400512">
        <w:rPr>
          <w:rFonts w:ascii="Arial" w:hAnsi="Arial" w:cs="Arial"/>
          <w:sz w:val="16"/>
          <w:szCs w:val="16"/>
        </w:rPr>
        <w:t>entrega  em</w:t>
      </w:r>
      <w:proofErr w:type="gramEnd"/>
      <w:r w:rsidRPr="00400512">
        <w:rPr>
          <w:rFonts w:ascii="Arial" w:hAnsi="Arial" w:cs="Arial"/>
          <w:sz w:val="16"/>
          <w:szCs w:val="16"/>
        </w:rPr>
        <w:t xml:space="preserve"> desacordo com as especificações estabelecidas neste Edital, até o décimo dia corrido;</w:t>
      </w:r>
    </w:p>
    <w:p w:rsidR="00400512" w:rsidRPr="00400512" w:rsidRDefault="00400512" w:rsidP="00400512">
      <w:pPr>
        <w:shd w:val="clear" w:color="auto" w:fill="FFFFFF"/>
        <w:ind w:left="284" w:hanging="337"/>
        <w:jc w:val="both"/>
        <w:rPr>
          <w:rFonts w:ascii="Arial" w:hAnsi="Arial" w:cs="Arial"/>
          <w:sz w:val="16"/>
          <w:szCs w:val="16"/>
        </w:rPr>
      </w:pPr>
    </w:p>
    <w:p w:rsidR="00400512" w:rsidRPr="00400512" w:rsidRDefault="00400512" w:rsidP="00400512">
      <w:pPr>
        <w:shd w:val="clear" w:color="auto" w:fill="FFFFFF"/>
        <w:ind w:left="284" w:hanging="337"/>
        <w:jc w:val="both"/>
        <w:rPr>
          <w:rFonts w:ascii="Arial" w:hAnsi="Arial" w:cs="Arial"/>
          <w:sz w:val="16"/>
          <w:szCs w:val="16"/>
        </w:rPr>
      </w:pPr>
      <w:r w:rsidRPr="00400512">
        <w:rPr>
          <w:rFonts w:ascii="Arial" w:hAnsi="Arial" w:cs="Arial"/>
          <w:sz w:val="16"/>
          <w:szCs w:val="16"/>
        </w:rPr>
        <w:t>9.6. Multa de 10% (dez por cento), na hipótese de inexecução parcial ou total de cada Nota de Empenho, calculada sobre o valor total da inadimplência ou na hipótese do não cumprimento de qualquer das obrigações assumidas;</w:t>
      </w:r>
    </w:p>
    <w:p w:rsidR="00400512" w:rsidRPr="00400512" w:rsidRDefault="00400512" w:rsidP="00400512">
      <w:pPr>
        <w:shd w:val="clear" w:color="auto" w:fill="FFFFFF"/>
        <w:ind w:left="284" w:hanging="337"/>
        <w:jc w:val="both"/>
        <w:rPr>
          <w:rFonts w:ascii="Arial" w:hAnsi="Arial" w:cs="Arial"/>
          <w:sz w:val="16"/>
          <w:szCs w:val="16"/>
        </w:rPr>
      </w:pPr>
    </w:p>
    <w:p w:rsidR="00400512" w:rsidRPr="00400512" w:rsidRDefault="00400512" w:rsidP="00400512">
      <w:pPr>
        <w:shd w:val="clear" w:color="auto" w:fill="FFFFFF"/>
        <w:ind w:left="284" w:hanging="337"/>
        <w:jc w:val="both"/>
        <w:rPr>
          <w:rFonts w:ascii="Arial" w:hAnsi="Arial" w:cs="Arial"/>
          <w:sz w:val="16"/>
          <w:szCs w:val="16"/>
        </w:rPr>
      </w:pPr>
      <w:r w:rsidRPr="00400512">
        <w:rPr>
          <w:rFonts w:ascii="Arial" w:hAnsi="Arial" w:cs="Arial"/>
          <w:sz w:val="16"/>
          <w:szCs w:val="16"/>
        </w:rPr>
        <w:t>9.7. As multas serão, após regular processo administrativo, descontadas dos créditos da empresa detentora da Ata ou, se for o caso, cobrada administrativa ou judicialmente.</w:t>
      </w:r>
    </w:p>
    <w:p w:rsidR="00400512" w:rsidRPr="00400512" w:rsidRDefault="00400512" w:rsidP="00400512">
      <w:pPr>
        <w:ind w:left="284" w:hanging="337"/>
        <w:jc w:val="both"/>
        <w:rPr>
          <w:rFonts w:ascii="Arial" w:hAnsi="Arial" w:cs="Arial"/>
          <w:sz w:val="16"/>
          <w:szCs w:val="16"/>
        </w:rPr>
      </w:pPr>
    </w:p>
    <w:p w:rsidR="00400512" w:rsidRPr="00400512" w:rsidRDefault="00400512" w:rsidP="00400512">
      <w:pPr>
        <w:ind w:left="284" w:hanging="337"/>
        <w:jc w:val="both"/>
        <w:rPr>
          <w:rFonts w:ascii="Arial" w:hAnsi="Arial" w:cs="Arial"/>
          <w:sz w:val="16"/>
          <w:szCs w:val="16"/>
        </w:rPr>
      </w:pPr>
      <w:r w:rsidRPr="00400512">
        <w:rPr>
          <w:rFonts w:ascii="Arial" w:hAnsi="Arial" w:cs="Arial"/>
          <w:sz w:val="16"/>
          <w:szCs w:val="16"/>
        </w:rPr>
        <w:t xml:space="preserve">9.8. </w:t>
      </w:r>
      <w:r w:rsidRPr="00400512">
        <w:rPr>
          <w:rFonts w:ascii="Arial" w:hAnsi="Arial" w:cs="Arial"/>
          <w:sz w:val="16"/>
          <w:szCs w:val="16"/>
          <w:shd w:val="clear" w:color="auto" w:fill="FFFFFF"/>
        </w:rPr>
        <w:t xml:space="preserve">As penalidades previstas neste item têm caráter de sanção administrativa, </w:t>
      </w:r>
      <w:proofErr w:type="spellStart"/>
      <w:r w:rsidRPr="00400512">
        <w:rPr>
          <w:rFonts w:ascii="Arial" w:hAnsi="Arial" w:cs="Arial"/>
          <w:sz w:val="16"/>
          <w:szCs w:val="16"/>
          <w:shd w:val="clear" w:color="auto" w:fill="FFFFFF"/>
        </w:rPr>
        <w:t>conseqüentemente</w:t>
      </w:r>
      <w:proofErr w:type="spellEnd"/>
      <w:r w:rsidRPr="00400512">
        <w:rPr>
          <w:rFonts w:ascii="Arial" w:hAnsi="Arial" w:cs="Arial"/>
          <w:sz w:val="16"/>
          <w:szCs w:val="16"/>
          <w:shd w:val="clear" w:color="auto" w:fill="FFFFFF"/>
        </w:rPr>
        <w:t>, a sua aplicação não exime a empresa detentora da Ata da reparação das eventuais perdas e danos que seu ato venha acarretar ao Estado de Rondônia.</w:t>
      </w:r>
      <w:r w:rsidRPr="00400512">
        <w:rPr>
          <w:rFonts w:ascii="Arial" w:hAnsi="Arial" w:cs="Arial"/>
          <w:sz w:val="16"/>
          <w:szCs w:val="16"/>
        </w:rPr>
        <w:t> </w:t>
      </w:r>
      <w:r w:rsidRPr="00400512">
        <w:rPr>
          <w:rFonts w:ascii="Arial" w:hAnsi="Arial" w:cs="Arial"/>
          <w:sz w:val="16"/>
          <w:szCs w:val="16"/>
          <w:shd w:val="clear" w:color="auto" w:fill="FFFFFF"/>
        </w:rPr>
        <w:t>8.6. As penalidades são independentes e a aplicação de uma não exclui a das demais, quando cabíveis.</w:t>
      </w:r>
      <w:r w:rsidRPr="00400512">
        <w:rPr>
          <w:rFonts w:ascii="Arial" w:hAnsi="Arial" w:cs="Arial"/>
          <w:sz w:val="16"/>
          <w:szCs w:val="16"/>
        </w:rPr>
        <w:t> </w:t>
      </w:r>
    </w:p>
    <w:p w:rsidR="00400512" w:rsidRPr="00400512" w:rsidRDefault="00400512" w:rsidP="00400512">
      <w:pPr>
        <w:ind w:left="284" w:hanging="337"/>
        <w:jc w:val="both"/>
        <w:rPr>
          <w:rFonts w:ascii="Arial" w:hAnsi="Arial" w:cs="Arial"/>
          <w:sz w:val="16"/>
          <w:szCs w:val="16"/>
        </w:rPr>
      </w:pPr>
    </w:p>
    <w:p w:rsidR="00400512" w:rsidRPr="00400512" w:rsidRDefault="00400512" w:rsidP="00400512">
      <w:pPr>
        <w:ind w:left="284" w:hanging="337"/>
        <w:jc w:val="both"/>
        <w:rPr>
          <w:rFonts w:ascii="Arial" w:hAnsi="Arial" w:cs="Arial"/>
          <w:sz w:val="16"/>
          <w:szCs w:val="16"/>
        </w:rPr>
      </w:pPr>
      <w:r w:rsidRPr="00400512">
        <w:rPr>
          <w:rFonts w:ascii="Arial" w:hAnsi="Arial" w:cs="Arial"/>
          <w:sz w:val="16"/>
          <w:szCs w:val="16"/>
        </w:rPr>
        <w:t>9.9. Na hipótese de apresentar documentação inverossímil ou de cometer fraude, o licitante poderá sofrer, sem prejuízo da comunicação do ocorrido ao Ministério Público, quaisquer das sanções adiante previstas, que poderão ser aplicadas cumulativamente</w:t>
      </w:r>
      <w:r w:rsidRPr="00400512">
        <w:rPr>
          <w:rFonts w:ascii="Arial" w:hAnsi="Arial" w:cs="Arial"/>
          <w:sz w:val="16"/>
          <w:szCs w:val="16"/>
          <w:shd w:val="clear" w:color="auto" w:fill="FFFFFF"/>
        </w:rPr>
        <w:t>.</w:t>
      </w:r>
    </w:p>
    <w:p w:rsidR="00400512" w:rsidRPr="00400512" w:rsidRDefault="00400512" w:rsidP="00400512">
      <w:pPr>
        <w:shd w:val="clear" w:color="auto" w:fill="FFFFFF"/>
        <w:ind w:left="284" w:hanging="337"/>
        <w:jc w:val="both"/>
        <w:rPr>
          <w:rFonts w:ascii="Arial" w:hAnsi="Arial" w:cs="Arial"/>
          <w:sz w:val="16"/>
          <w:szCs w:val="16"/>
        </w:rPr>
      </w:pPr>
    </w:p>
    <w:p w:rsidR="00400512" w:rsidRPr="00400512" w:rsidRDefault="00400512" w:rsidP="00400512">
      <w:pPr>
        <w:shd w:val="clear" w:color="auto" w:fill="FFFFFF"/>
        <w:ind w:left="284" w:hanging="337"/>
        <w:jc w:val="both"/>
        <w:rPr>
          <w:rFonts w:ascii="Arial" w:hAnsi="Arial" w:cs="Arial"/>
          <w:sz w:val="16"/>
          <w:szCs w:val="16"/>
        </w:rPr>
      </w:pPr>
      <w:r w:rsidRPr="00400512">
        <w:rPr>
          <w:rFonts w:ascii="Arial" w:hAnsi="Arial" w:cs="Arial"/>
          <w:sz w:val="16"/>
          <w:szCs w:val="16"/>
        </w:rPr>
        <w:t xml:space="preserve">9.10. </w:t>
      </w:r>
      <w:r w:rsidRPr="00400512">
        <w:rPr>
          <w:rFonts w:ascii="Arial" w:hAnsi="Arial" w:cs="Arial"/>
          <w:sz w:val="16"/>
          <w:szCs w:val="16"/>
          <w:shd w:val="clear" w:color="auto" w:fill="FFFFFF"/>
        </w:rPr>
        <w:t>Desclassificação, se a seleção se encontrar em fase de julgamento</w:t>
      </w:r>
      <w:r w:rsidRPr="00400512">
        <w:rPr>
          <w:rFonts w:ascii="Arial" w:hAnsi="Arial" w:cs="Arial"/>
          <w:sz w:val="16"/>
          <w:szCs w:val="16"/>
        </w:rPr>
        <w:t>:</w:t>
      </w:r>
    </w:p>
    <w:p w:rsidR="00400512" w:rsidRPr="00400512" w:rsidRDefault="00400512" w:rsidP="00400512">
      <w:pPr>
        <w:shd w:val="clear" w:color="auto" w:fill="FFFFFF"/>
        <w:ind w:left="284" w:hanging="337"/>
        <w:jc w:val="both"/>
        <w:rPr>
          <w:rFonts w:ascii="Arial" w:hAnsi="Arial" w:cs="Arial"/>
          <w:sz w:val="16"/>
          <w:szCs w:val="16"/>
        </w:rPr>
      </w:pPr>
    </w:p>
    <w:p w:rsidR="00400512" w:rsidRPr="00400512" w:rsidRDefault="00400512" w:rsidP="00400512">
      <w:pPr>
        <w:shd w:val="clear" w:color="auto" w:fill="FFFFFF"/>
        <w:ind w:left="284" w:hanging="337"/>
        <w:jc w:val="both"/>
        <w:rPr>
          <w:rFonts w:ascii="Arial" w:hAnsi="Arial" w:cs="Arial"/>
          <w:sz w:val="16"/>
          <w:szCs w:val="16"/>
        </w:rPr>
      </w:pPr>
      <w:r w:rsidRPr="00400512">
        <w:rPr>
          <w:rFonts w:ascii="Arial" w:hAnsi="Arial" w:cs="Arial"/>
          <w:sz w:val="16"/>
          <w:szCs w:val="16"/>
        </w:rPr>
        <w:t>9.11. Cancelamento do preço registrado, procedendo-se à paralisação do fornecimento</w:t>
      </w:r>
      <w:r w:rsidRPr="00400512">
        <w:rPr>
          <w:rFonts w:ascii="Arial" w:hAnsi="Arial" w:cs="Arial"/>
          <w:sz w:val="16"/>
          <w:szCs w:val="16"/>
          <w:shd w:val="clear" w:color="auto" w:fill="FFFFFF"/>
        </w:rPr>
        <w:t>;</w:t>
      </w:r>
    </w:p>
    <w:p w:rsidR="00400512" w:rsidRPr="00400512" w:rsidRDefault="00400512" w:rsidP="00400512">
      <w:pPr>
        <w:shd w:val="clear" w:color="auto" w:fill="FFFFFF"/>
        <w:ind w:left="284" w:hanging="337"/>
        <w:jc w:val="both"/>
        <w:rPr>
          <w:rFonts w:ascii="Arial" w:hAnsi="Arial" w:cs="Arial"/>
          <w:sz w:val="16"/>
          <w:szCs w:val="16"/>
        </w:rPr>
      </w:pPr>
    </w:p>
    <w:p w:rsidR="00400512" w:rsidRPr="00400512" w:rsidRDefault="00400512" w:rsidP="00400512">
      <w:pPr>
        <w:shd w:val="clear" w:color="auto" w:fill="FFFFFF"/>
        <w:ind w:left="284" w:hanging="337"/>
        <w:jc w:val="both"/>
        <w:rPr>
          <w:rFonts w:ascii="Arial" w:hAnsi="Arial" w:cs="Arial"/>
          <w:sz w:val="16"/>
          <w:szCs w:val="16"/>
        </w:rPr>
      </w:pPr>
      <w:r w:rsidRPr="00400512">
        <w:rPr>
          <w:rFonts w:ascii="Arial" w:hAnsi="Arial" w:cs="Arial"/>
          <w:sz w:val="16"/>
          <w:szCs w:val="16"/>
        </w:rPr>
        <w:t>9.12. O preço registrado poderá ser cancelado pela Administração Pública, nos termos do Artigo 24 e 25 do Decreto 18.340/13, quando:</w:t>
      </w:r>
    </w:p>
    <w:p w:rsidR="00400512" w:rsidRPr="00400512" w:rsidRDefault="00400512" w:rsidP="00400512">
      <w:pPr>
        <w:shd w:val="clear" w:color="auto" w:fill="FFFFFF"/>
        <w:ind w:left="284" w:hanging="337"/>
        <w:jc w:val="both"/>
        <w:rPr>
          <w:rFonts w:ascii="Arial" w:hAnsi="Arial" w:cs="Arial"/>
          <w:sz w:val="16"/>
          <w:szCs w:val="16"/>
        </w:rPr>
      </w:pPr>
    </w:p>
    <w:p w:rsidR="00400512" w:rsidRPr="00400512" w:rsidRDefault="00400512" w:rsidP="00400512">
      <w:pPr>
        <w:shd w:val="clear" w:color="auto" w:fill="FFFFFF"/>
        <w:ind w:left="284" w:hanging="337"/>
        <w:jc w:val="both"/>
        <w:rPr>
          <w:rFonts w:ascii="Arial" w:hAnsi="Arial" w:cs="Arial"/>
          <w:sz w:val="16"/>
          <w:szCs w:val="16"/>
        </w:rPr>
      </w:pPr>
      <w:r w:rsidRPr="00400512">
        <w:rPr>
          <w:rFonts w:ascii="Arial" w:hAnsi="Arial" w:cs="Arial"/>
          <w:sz w:val="16"/>
          <w:szCs w:val="16"/>
        </w:rPr>
        <w:t>9.13. A Detentora do Registro de Preço deixar de cumprir total ou parcial as condições da Ata de Registro de Preços:</w:t>
      </w:r>
    </w:p>
    <w:p w:rsidR="00400512" w:rsidRPr="00400512" w:rsidRDefault="00400512" w:rsidP="00400512">
      <w:pPr>
        <w:shd w:val="clear" w:color="auto" w:fill="FFFFFF"/>
        <w:ind w:left="284" w:hanging="337"/>
        <w:jc w:val="both"/>
        <w:rPr>
          <w:rFonts w:ascii="Arial" w:hAnsi="Arial" w:cs="Arial"/>
          <w:sz w:val="16"/>
          <w:szCs w:val="16"/>
        </w:rPr>
      </w:pPr>
    </w:p>
    <w:p w:rsidR="00400512" w:rsidRPr="00400512" w:rsidRDefault="00400512" w:rsidP="00400512">
      <w:pPr>
        <w:shd w:val="clear" w:color="auto" w:fill="FFFFFF"/>
        <w:ind w:left="284" w:hanging="337"/>
        <w:jc w:val="both"/>
        <w:rPr>
          <w:rFonts w:ascii="Arial" w:hAnsi="Arial" w:cs="Arial"/>
          <w:sz w:val="16"/>
          <w:szCs w:val="16"/>
        </w:rPr>
      </w:pPr>
      <w:r w:rsidRPr="00400512">
        <w:rPr>
          <w:rFonts w:ascii="Arial" w:hAnsi="Arial" w:cs="Arial"/>
          <w:sz w:val="16"/>
          <w:szCs w:val="16"/>
        </w:rPr>
        <w:t>9.14. A Detentora do Registro de Preço não retirar a nota de empenho ou instrumento equivalente no prazo estabelecido, sem justificativa aceita pela Administração.</w:t>
      </w:r>
    </w:p>
    <w:p w:rsidR="00400512" w:rsidRPr="00400512" w:rsidRDefault="00400512" w:rsidP="00400512">
      <w:pPr>
        <w:shd w:val="clear" w:color="auto" w:fill="FFFFFF"/>
        <w:ind w:left="284" w:hanging="337"/>
        <w:jc w:val="both"/>
        <w:rPr>
          <w:rFonts w:ascii="Arial" w:hAnsi="Arial" w:cs="Arial"/>
          <w:sz w:val="16"/>
          <w:szCs w:val="16"/>
        </w:rPr>
      </w:pPr>
    </w:p>
    <w:p w:rsidR="00400512" w:rsidRPr="00400512" w:rsidRDefault="00400512" w:rsidP="00400512">
      <w:pPr>
        <w:shd w:val="clear" w:color="auto" w:fill="FFFFFF"/>
        <w:ind w:left="284" w:hanging="337"/>
        <w:jc w:val="both"/>
        <w:rPr>
          <w:rFonts w:ascii="Arial" w:hAnsi="Arial" w:cs="Arial"/>
          <w:sz w:val="16"/>
          <w:szCs w:val="16"/>
        </w:rPr>
      </w:pPr>
      <w:r w:rsidRPr="00400512">
        <w:rPr>
          <w:rFonts w:ascii="Arial" w:hAnsi="Arial" w:cs="Arial"/>
          <w:sz w:val="16"/>
          <w:szCs w:val="16"/>
        </w:rPr>
        <w:t>9.15. A detentora incorrer reiteradamente em infrações previstas no Edital;</w:t>
      </w:r>
    </w:p>
    <w:p w:rsidR="00400512" w:rsidRPr="00400512" w:rsidRDefault="00400512" w:rsidP="00400512">
      <w:pPr>
        <w:shd w:val="clear" w:color="auto" w:fill="FFFFFF"/>
        <w:ind w:left="284" w:hanging="337"/>
        <w:jc w:val="both"/>
        <w:rPr>
          <w:rFonts w:ascii="Arial" w:hAnsi="Arial" w:cs="Arial"/>
          <w:sz w:val="16"/>
          <w:szCs w:val="16"/>
        </w:rPr>
      </w:pPr>
    </w:p>
    <w:p w:rsidR="00400512" w:rsidRPr="00400512" w:rsidRDefault="00400512" w:rsidP="00400512">
      <w:pPr>
        <w:shd w:val="clear" w:color="auto" w:fill="FFFFFF"/>
        <w:ind w:left="284" w:hanging="337"/>
        <w:jc w:val="both"/>
        <w:rPr>
          <w:rFonts w:ascii="Arial" w:hAnsi="Arial" w:cs="Arial"/>
          <w:sz w:val="16"/>
          <w:szCs w:val="16"/>
        </w:rPr>
      </w:pPr>
      <w:r w:rsidRPr="00400512">
        <w:rPr>
          <w:rFonts w:ascii="Arial" w:hAnsi="Arial" w:cs="Arial"/>
          <w:sz w:val="16"/>
          <w:szCs w:val="16"/>
        </w:rPr>
        <w:t>9.16. A Detentora do Registro de Preço que praticar atos fraudulentos no intuito de auferir vantagem ilícita;</w:t>
      </w:r>
    </w:p>
    <w:p w:rsidR="00400512" w:rsidRPr="00400512" w:rsidRDefault="00400512" w:rsidP="00400512">
      <w:pPr>
        <w:shd w:val="clear" w:color="auto" w:fill="FFFFFF"/>
        <w:ind w:left="284" w:hanging="337"/>
        <w:jc w:val="both"/>
        <w:rPr>
          <w:rFonts w:ascii="Arial" w:hAnsi="Arial" w:cs="Arial"/>
          <w:sz w:val="16"/>
          <w:szCs w:val="16"/>
        </w:rPr>
      </w:pPr>
    </w:p>
    <w:p w:rsidR="00400512" w:rsidRPr="00400512" w:rsidRDefault="00400512" w:rsidP="00057C08">
      <w:pPr>
        <w:shd w:val="clear" w:color="auto" w:fill="FFFFFF"/>
        <w:ind w:left="426" w:hanging="426"/>
        <w:jc w:val="both"/>
        <w:rPr>
          <w:rFonts w:ascii="Arial" w:hAnsi="Arial" w:cs="Arial"/>
          <w:sz w:val="16"/>
          <w:szCs w:val="16"/>
        </w:rPr>
      </w:pPr>
      <w:r w:rsidRPr="00400512">
        <w:rPr>
          <w:rFonts w:ascii="Arial" w:hAnsi="Arial" w:cs="Arial"/>
          <w:sz w:val="16"/>
          <w:szCs w:val="16"/>
        </w:rPr>
        <w:t>9.17. Não aceitar reduzir o seu preço registrado, na hipótese deste se tornar superior aqueles praticados no mercador ou sofrer sanção prevista nos incisos III ou IV do caput do artigo 87 da Lei 8.666/93 ou no artigo 7º da Lei 10.520/02;</w:t>
      </w:r>
    </w:p>
    <w:p w:rsidR="00400512" w:rsidRPr="00400512" w:rsidRDefault="00400512" w:rsidP="009A1D58">
      <w:pPr>
        <w:shd w:val="clear" w:color="auto" w:fill="FFFFFF"/>
        <w:ind w:left="426" w:hanging="479"/>
        <w:jc w:val="both"/>
        <w:rPr>
          <w:rFonts w:ascii="Arial" w:hAnsi="Arial" w:cs="Arial"/>
          <w:sz w:val="16"/>
          <w:szCs w:val="16"/>
        </w:rPr>
      </w:pPr>
    </w:p>
    <w:p w:rsidR="00400512" w:rsidRPr="00400512" w:rsidRDefault="00400512" w:rsidP="009A1D58">
      <w:pPr>
        <w:shd w:val="clear" w:color="auto" w:fill="FFFFFF"/>
        <w:ind w:left="426" w:hanging="479"/>
        <w:jc w:val="both"/>
        <w:rPr>
          <w:rFonts w:ascii="Arial" w:hAnsi="Arial" w:cs="Arial"/>
          <w:sz w:val="16"/>
          <w:szCs w:val="16"/>
        </w:rPr>
      </w:pPr>
      <w:r w:rsidRPr="00400512">
        <w:rPr>
          <w:rFonts w:ascii="Arial" w:hAnsi="Arial" w:cs="Arial"/>
          <w:sz w:val="16"/>
          <w:szCs w:val="16"/>
        </w:rPr>
        <w:t>9.18. Por razões de interesse público, mediante despacho motivado, devidamente justificado.</w:t>
      </w:r>
    </w:p>
    <w:p w:rsidR="00400512" w:rsidRPr="00400512" w:rsidRDefault="00400512" w:rsidP="009A1D58">
      <w:pPr>
        <w:shd w:val="clear" w:color="auto" w:fill="FFFFFF"/>
        <w:ind w:left="426" w:hanging="479"/>
        <w:jc w:val="both"/>
        <w:rPr>
          <w:rFonts w:ascii="Arial" w:hAnsi="Arial" w:cs="Arial"/>
          <w:sz w:val="16"/>
          <w:szCs w:val="16"/>
        </w:rPr>
      </w:pPr>
    </w:p>
    <w:p w:rsidR="00400512" w:rsidRPr="00400512" w:rsidRDefault="00400512" w:rsidP="009A1D58">
      <w:pPr>
        <w:shd w:val="clear" w:color="auto" w:fill="FFFFFF"/>
        <w:ind w:left="426" w:hanging="479"/>
        <w:jc w:val="both"/>
        <w:rPr>
          <w:rFonts w:ascii="Arial" w:hAnsi="Arial" w:cs="Arial"/>
          <w:sz w:val="16"/>
          <w:szCs w:val="16"/>
        </w:rPr>
      </w:pPr>
      <w:r w:rsidRPr="00400512">
        <w:rPr>
          <w:rFonts w:ascii="Arial" w:hAnsi="Arial" w:cs="Arial"/>
          <w:sz w:val="16"/>
          <w:szCs w:val="16"/>
        </w:rPr>
        <w:t>9.19. O cancelamento do Registro de Preço nas hipóteses nos sub itens 8.10.1, 8.10.2, 8.10.5 será formalizado por despacho do órgão gerenciador, assegurado o contraditório e a ampla defesa.</w:t>
      </w:r>
    </w:p>
    <w:p w:rsidR="00400512" w:rsidRPr="00400512" w:rsidRDefault="00400512" w:rsidP="009A1D58">
      <w:pPr>
        <w:shd w:val="clear" w:color="auto" w:fill="FFFFFF"/>
        <w:ind w:left="426" w:hanging="479"/>
        <w:jc w:val="both"/>
        <w:rPr>
          <w:rFonts w:ascii="Arial" w:hAnsi="Arial" w:cs="Arial"/>
          <w:sz w:val="16"/>
          <w:szCs w:val="16"/>
        </w:rPr>
      </w:pPr>
    </w:p>
    <w:p w:rsidR="00400512" w:rsidRPr="00400512" w:rsidRDefault="00400512" w:rsidP="009A1D58">
      <w:pPr>
        <w:shd w:val="clear" w:color="auto" w:fill="FFFFFF"/>
        <w:ind w:left="426" w:hanging="479"/>
        <w:jc w:val="both"/>
        <w:rPr>
          <w:rFonts w:ascii="Arial" w:hAnsi="Arial" w:cs="Arial"/>
          <w:sz w:val="16"/>
          <w:szCs w:val="16"/>
        </w:rPr>
      </w:pPr>
      <w:r w:rsidRPr="00400512">
        <w:rPr>
          <w:rFonts w:ascii="Arial" w:hAnsi="Arial" w:cs="Arial"/>
          <w:sz w:val="16"/>
          <w:szCs w:val="16"/>
        </w:rPr>
        <w:t>9.20. O cancelamento do Registro de Preço nas hipóteses dos sub itens 8.10.1 e 8.10.2 acarretará ainda a aplicação das penalidades cabíveis, assegurado o contraditório e a ampla defesa.</w:t>
      </w:r>
    </w:p>
    <w:p w:rsidR="00400512" w:rsidRPr="00400512" w:rsidRDefault="00400512" w:rsidP="009A1D58">
      <w:pPr>
        <w:shd w:val="clear" w:color="auto" w:fill="FFFFFF"/>
        <w:ind w:left="426" w:hanging="479"/>
        <w:jc w:val="both"/>
        <w:rPr>
          <w:rFonts w:ascii="Arial" w:hAnsi="Arial" w:cs="Arial"/>
          <w:sz w:val="16"/>
          <w:szCs w:val="16"/>
        </w:rPr>
      </w:pPr>
    </w:p>
    <w:p w:rsidR="00400512" w:rsidRPr="00400512" w:rsidRDefault="00400512" w:rsidP="00057C08">
      <w:pPr>
        <w:shd w:val="clear" w:color="auto" w:fill="FFFFFF"/>
        <w:ind w:left="426" w:hanging="479"/>
        <w:jc w:val="both"/>
        <w:rPr>
          <w:rFonts w:ascii="Arial" w:hAnsi="Arial" w:cs="Arial"/>
          <w:sz w:val="16"/>
          <w:szCs w:val="16"/>
        </w:rPr>
      </w:pPr>
      <w:r w:rsidRPr="00400512">
        <w:rPr>
          <w:rFonts w:ascii="Arial" w:hAnsi="Arial" w:cs="Arial"/>
          <w:sz w:val="16"/>
          <w:szCs w:val="16"/>
        </w:rPr>
        <w:t>9.21. O cancelamento do Registro de Preços poderá ocorrer por fato superveniente, decorrente de caso fortuito ou força maior, que prejudique o cumprimento da ata, devidamente comprovados e justificados:</w:t>
      </w:r>
    </w:p>
    <w:p w:rsidR="00400512" w:rsidRPr="00400512" w:rsidRDefault="00400512" w:rsidP="00400512">
      <w:pPr>
        <w:pStyle w:val="PargrafodaLista"/>
        <w:shd w:val="clear" w:color="auto" w:fill="FFFFFF"/>
        <w:ind w:left="284" w:hanging="337"/>
        <w:jc w:val="both"/>
        <w:rPr>
          <w:rFonts w:ascii="Arial" w:hAnsi="Arial" w:cs="Arial"/>
          <w:sz w:val="16"/>
          <w:szCs w:val="16"/>
        </w:rPr>
      </w:pPr>
    </w:p>
    <w:p w:rsidR="00400512" w:rsidRPr="00400512" w:rsidRDefault="00400512" w:rsidP="00400512">
      <w:pPr>
        <w:ind w:left="284" w:hanging="337"/>
        <w:jc w:val="both"/>
        <w:rPr>
          <w:rFonts w:ascii="Arial" w:hAnsi="Arial" w:cs="Arial"/>
          <w:sz w:val="16"/>
          <w:szCs w:val="16"/>
          <w:shd w:val="clear" w:color="auto" w:fill="FFFFFF"/>
        </w:rPr>
      </w:pPr>
      <w:r w:rsidRPr="00400512">
        <w:rPr>
          <w:rFonts w:ascii="Arial" w:hAnsi="Arial" w:cs="Arial"/>
          <w:sz w:val="16"/>
          <w:szCs w:val="16"/>
        </w:rPr>
        <w:t xml:space="preserve">9.22. </w:t>
      </w:r>
      <w:r w:rsidRPr="00400512">
        <w:rPr>
          <w:rFonts w:ascii="Arial" w:hAnsi="Arial" w:cs="Arial"/>
          <w:sz w:val="16"/>
          <w:szCs w:val="16"/>
          <w:shd w:val="clear" w:color="auto" w:fill="FFFFFF"/>
        </w:rPr>
        <w:t>Por razões de interesse público ou;</w:t>
      </w:r>
    </w:p>
    <w:p w:rsidR="00400512" w:rsidRPr="00400512" w:rsidRDefault="00400512" w:rsidP="00400512">
      <w:pPr>
        <w:pStyle w:val="PargrafodaLista"/>
        <w:ind w:left="284" w:hanging="337"/>
        <w:jc w:val="both"/>
        <w:rPr>
          <w:rFonts w:ascii="Arial" w:hAnsi="Arial" w:cs="Arial"/>
          <w:sz w:val="16"/>
          <w:szCs w:val="16"/>
        </w:rPr>
      </w:pPr>
    </w:p>
    <w:p w:rsidR="00400512" w:rsidRPr="00400512" w:rsidRDefault="00400512" w:rsidP="00400512">
      <w:pPr>
        <w:ind w:left="284" w:hanging="337"/>
        <w:jc w:val="both"/>
        <w:rPr>
          <w:rFonts w:ascii="Arial" w:hAnsi="Arial" w:cs="Arial"/>
          <w:sz w:val="16"/>
          <w:szCs w:val="16"/>
        </w:rPr>
      </w:pPr>
      <w:r w:rsidRPr="00400512">
        <w:rPr>
          <w:rFonts w:ascii="Arial" w:hAnsi="Arial" w:cs="Arial"/>
          <w:sz w:val="16"/>
          <w:szCs w:val="16"/>
        </w:rPr>
        <w:t>9.23. A pedido do fornecedor</w:t>
      </w:r>
      <w:r w:rsidRPr="00400512">
        <w:rPr>
          <w:rFonts w:ascii="Arial" w:hAnsi="Arial" w:cs="Arial"/>
          <w:sz w:val="16"/>
          <w:szCs w:val="16"/>
          <w:shd w:val="clear" w:color="auto" w:fill="FFFFFF"/>
        </w:rPr>
        <w:t>.</w:t>
      </w:r>
    </w:p>
    <w:p w:rsidR="00137FCC" w:rsidRPr="00400512" w:rsidRDefault="00137FCC" w:rsidP="00400512">
      <w:pPr>
        <w:suppressAutoHyphens/>
        <w:spacing w:line="100" w:lineRule="atLeast"/>
        <w:ind w:right="47"/>
        <w:jc w:val="both"/>
        <w:rPr>
          <w:rFonts w:ascii="Arial" w:hAnsi="Arial" w:cs="Arial"/>
          <w:sz w:val="16"/>
          <w:szCs w:val="16"/>
        </w:rPr>
      </w:pPr>
    </w:p>
    <w:p w:rsidR="00F60934" w:rsidRDefault="00A41308" w:rsidP="00F60934">
      <w:pPr>
        <w:pStyle w:val="PargrafodaLista"/>
        <w:numPr>
          <w:ilvl w:val="0"/>
          <w:numId w:val="6"/>
        </w:numPr>
        <w:jc w:val="both"/>
        <w:rPr>
          <w:rFonts w:ascii="Arial" w:hAnsi="Arial" w:cs="Arial"/>
          <w:b/>
          <w:bCs/>
          <w:color w:val="000000"/>
          <w:sz w:val="16"/>
          <w:szCs w:val="16"/>
        </w:rPr>
      </w:pPr>
      <w:r w:rsidRPr="00F60934">
        <w:rPr>
          <w:rFonts w:ascii="Arial" w:hAnsi="Arial" w:cs="Arial"/>
          <w:b/>
          <w:bCs/>
          <w:color w:val="000000"/>
          <w:sz w:val="16"/>
          <w:szCs w:val="16"/>
        </w:rPr>
        <w:t xml:space="preserve">DA </w:t>
      </w:r>
      <w:r w:rsidR="009D2314" w:rsidRPr="00F60934">
        <w:rPr>
          <w:rFonts w:ascii="Arial" w:hAnsi="Arial" w:cs="Arial"/>
          <w:b/>
          <w:bCs/>
          <w:color w:val="000000"/>
          <w:sz w:val="16"/>
          <w:szCs w:val="16"/>
        </w:rPr>
        <w:t xml:space="preserve">UTILIZAÇÃO DA ATA </w:t>
      </w:r>
    </w:p>
    <w:p w:rsidR="00F60934" w:rsidRPr="00F60934" w:rsidRDefault="00F60934" w:rsidP="00F60934">
      <w:pPr>
        <w:ind w:left="-53"/>
        <w:jc w:val="both"/>
        <w:rPr>
          <w:rFonts w:ascii="Arial" w:hAnsi="Arial" w:cs="Arial"/>
          <w:b/>
          <w:bCs/>
          <w:color w:val="000000"/>
          <w:sz w:val="16"/>
          <w:szCs w:val="16"/>
        </w:rPr>
      </w:pPr>
    </w:p>
    <w:p w:rsidR="00F60934" w:rsidRPr="00F60934" w:rsidRDefault="00EF2B1B" w:rsidP="00F60934">
      <w:pPr>
        <w:pStyle w:val="PargrafodaLista"/>
        <w:numPr>
          <w:ilvl w:val="1"/>
          <w:numId w:val="6"/>
        </w:numPr>
        <w:tabs>
          <w:tab w:val="clear" w:pos="307"/>
          <w:tab w:val="num" w:pos="0"/>
        </w:tabs>
        <w:jc w:val="both"/>
        <w:rPr>
          <w:rFonts w:ascii="Arial" w:hAnsi="Arial" w:cs="Arial"/>
          <w:b/>
          <w:bCs/>
          <w:color w:val="000000"/>
          <w:sz w:val="16"/>
          <w:szCs w:val="16"/>
        </w:rPr>
      </w:pPr>
      <w:r w:rsidRPr="00F60934">
        <w:rPr>
          <w:rFonts w:ascii="Arial" w:hAnsi="Arial" w:cs="Arial"/>
          <w:sz w:val="16"/>
          <w:szCs w:val="16"/>
        </w:rPr>
        <w:t>Nos termos do Artigo 26 do Decreto Estadual 18.340/13, e</w:t>
      </w:r>
      <w:r w:rsidR="0010657B" w:rsidRPr="00F60934">
        <w:rPr>
          <w:rFonts w:ascii="Arial" w:hAnsi="Arial" w:cs="Arial"/>
          <w:sz w:val="16"/>
          <w:szCs w:val="16"/>
        </w:rPr>
        <w:t>sta Ata de Registro de Preços</w:t>
      </w:r>
      <w:r w:rsidR="00334F76" w:rsidRPr="00F60934">
        <w:rPr>
          <w:rFonts w:ascii="Arial" w:hAnsi="Arial" w:cs="Arial"/>
          <w:sz w:val="16"/>
          <w:szCs w:val="16"/>
        </w:rPr>
        <w:t xml:space="preserve">, durante a sua </w:t>
      </w:r>
      <w:r w:rsidR="006833C9" w:rsidRPr="00F60934">
        <w:rPr>
          <w:rFonts w:ascii="Arial" w:hAnsi="Arial" w:cs="Arial"/>
          <w:sz w:val="16"/>
          <w:szCs w:val="16"/>
        </w:rPr>
        <w:t>vigência, poderá</w:t>
      </w:r>
      <w:r w:rsidR="00CC63C7" w:rsidRPr="00F60934">
        <w:rPr>
          <w:rFonts w:ascii="Arial" w:hAnsi="Arial" w:cs="Arial"/>
          <w:sz w:val="16"/>
          <w:szCs w:val="16"/>
        </w:rPr>
        <w:t xml:space="preserve"> ser utilizada por qualquer </w:t>
      </w:r>
      <w:r w:rsidR="0010657B" w:rsidRPr="00F60934">
        <w:rPr>
          <w:rFonts w:ascii="Arial" w:hAnsi="Arial" w:cs="Arial"/>
          <w:sz w:val="16"/>
          <w:szCs w:val="16"/>
        </w:rPr>
        <w:t xml:space="preserve">órgão </w:t>
      </w:r>
      <w:r w:rsidR="00334F76" w:rsidRPr="00F60934">
        <w:rPr>
          <w:rFonts w:ascii="Arial" w:hAnsi="Arial" w:cs="Arial"/>
          <w:sz w:val="16"/>
          <w:szCs w:val="16"/>
        </w:rPr>
        <w:t xml:space="preserve">ou entidade da </w:t>
      </w:r>
      <w:r w:rsidR="00667902" w:rsidRPr="00F60934">
        <w:rPr>
          <w:rFonts w:ascii="Arial" w:hAnsi="Arial" w:cs="Arial"/>
          <w:sz w:val="16"/>
          <w:szCs w:val="16"/>
        </w:rPr>
        <w:t>A</w:t>
      </w:r>
      <w:r w:rsidR="00334F76" w:rsidRPr="00F60934">
        <w:rPr>
          <w:rFonts w:ascii="Arial" w:hAnsi="Arial" w:cs="Arial"/>
          <w:sz w:val="16"/>
          <w:szCs w:val="16"/>
        </w:rPr>
        <w:t xml:space="preserve">dministração </w:t>
      </w:r>
      <w:r w:rsidR="00667902" w:rsidRPr="00F60934">
        <w:rPr>
          <w:rFonts w:ascii="Arial" w:hAnsi="Arial" w:cs="Arial"/>
          <w:sz w:val="16"/>
          <w:szCs w:val="16"/>
        </w:rPr>
        <w:t>P</w:t>
      </w:r>
      <w:r w:rsidR="00334F76" w:rsidRPr="00F60934">
        <w:rPr>
          <w:rFonts w:ascii="Arial" w:hAnsi="Arial" w:cs="Arial"/>
          <w:sz w:val="16"/>
          <w:szCs w:val="16"/>
        </w:rPr>
        <w:t xml:space="preserve">ública </w:t>
      </w:r>
      <w:r w:rsidR="00667902" w:rsidRPr="00F60934">
        <w:rPr>
          <w:rFonts w:ascii="Arial" w:hAnsi="Arial" w:cs="Arial"/>
          <w:sz w:val="16"/>
          <w:szCs w:val="16"/>
        </w:rPr>
        <w:t>E</w:t>
      </w:r>
      <w:r w:rsidR="00334F76" w:rsidRPr="00F60934">
        <w:rPr>
          <w:rFonts w:ascii="Arial" w:hAnsi="Arial" w:cs="Arial"/>
          <w:sz w:val="16"/>
          <w:szCs w:val="16"/>
        </w:rPr>
        <w:t>stadual que não tenha participado do certame licitatório, mediante anuência do órgão gerenciador.</w:t>
      </w:r>
    </w:p>
    <w:p w:rsidR="00F60934" w:rsidRPr="00F60934" w:rsidRDefault="00F60934" w:rsidP="00F60934">
      <w:pPr>
        <w:pStyle w:val="PargrafodaLista"/>
        <w:ind w:left="360"/>
        <w:jc w:val="both"/>
        <w:rPr>
          <w:rFonts w:ascii="Arial" w:hAnsi="Arial" w:cs="Arial"/>
          <w:b/>
          <w:bCs/>
          <w:color w:val="000000"/>
          <w:sz w:val="16"/>
          <w:szCs w:val="16"/>
        </w:rPr>
      </w:pPr>
    </w:p>
    <w:p w:rsidR="00F60934" w:rsidRDefault="00CC63C7" w:rsidP="00F60934">
      <w:pPr>
        <w:pStyle w:val="PargrafodaLista"/>
        <w:numPr>
          <w:ilvl w:val="1"/>
          <w:numId w:val="6"/>
        </w:numPr>
        <w:jc w:val="both"/>
        <w:rPr>
          <w:rFonts w:ascii="Arial" w:hAnsi="Arial" w:cs="Arial"/>
          <w:b/>
          <w:bCs/>
          <w:color w:val="000000"/>
          <w:sz w:val="16"/>
          <w:szCs w:val="16"/>
        </w:rPr>
      </w:pPr>
      <w:r w:rsidRPr="00F60934">
        <w:rPr>
          <w:rFonts w:ascii="Arial" w:hAnsi="Arial" w:cs="Arial"/>
          <w:sz w:val="16"/>
          <w:szCs w:val="16"/>
        </w:rPr>
        <w:t xml:space="preserve"> </w:t>
      </w:r>
      <w:r w:rsidR="00334F76" w:rsidRPr="00F60934">
        <w:rPr>
          <w:rFonts w:ascii="Arial" w:hAnsi="Arial" w:cs="Arial"/>
          <w:sz w:val="16"/>
          <w:szCs w:val="16"/>
        </w:rPr>
        <w:t>É facultada aos órgãos s ou entidades municipais, distritais ou estaduais a adesão a ata de registro de preços da Administração Pública Estadual.</w:t>
      </w:r>
    </w:p>
    <w:p w:rsidR="00F60934" w:rsidRPr="00F60934" w:rsidRDefault="00F60934" w:rsidP="00F60934">
      <w:pPr>
        <w:pStyle w:val="PargrafodaLista"/>
        <w:rPr>
          <w:rFonts w:ascii="Arial" w:hAnsi="Arial" w:cs="Arial"/>
          <w:sz w:val="16"/>
          <w:szCs w:val="16"/>
        </w:rPr>
      </w:pPr>
    </w:p>
    <w:p w:rsidR="00F60934" w:rsidRDefault="0010657B" w:rsidP="00F60934">
      <w:pPr>
        <w:pStyle w:val="PargrafodaLista"/>
        <w:numPr>
          <w:ilvl w:val="1"/>
          <w:numId w:val="6"/>
        </w:numPr>
        <w:jc w:val="both"/>
        <w:rPr>
          <w:rFonts w:ascii="Arial" w:hAnsi="Arial" w:cs="Arial"/>
          <w:b/>
          <w:bCs/>
          <w:color w:val="000000"/>
          <w:sz w:val="16"/>
          <w:szCs w:val="16"/>
        </w:rPr>
      </w:pPr>
      <w:r w:rsidRPr="00F60934">
        <w:rPr>
          <w:rFonts w:ascii="Arial" w:hAnsi="Arial" w:cs="Arial"/>
          <w:sz w:val="16"/>
          <w:szCs w:val="16"/>
        </w:rPr>
        <w:lastRenderedPageBreak/>
        <w:t>Caberá ao fornecedo</w:t>
      </w:r>
      <w:bookmarkStart w:id="1" w:name="_GoBack"/>
      <w:bookmarkEnd w:id="1"/>
      <w:r w:rsidRPr="00F60934">
        <w:rPr>
          <w:rFonts w:ascii="Arial" w:hAnsi="Arial" w:cs="Arial"/>
          <w:sz w:val="16"/>
          <w:szCs w:val="16"/>
        </w:rPr>
        <w:t>r beneficiário da Ata de Registro de Preços, observadas as condições nela estabelecidas, optar pela aceitação ou não do fornecimento</w:t>
      </w:r>
      <w:r w:rsidR="00334F76" w:rsidRPr="00F60934">
        <w:rPr>
          <w:rFonts w:ascii="Arial" w:hAnsi="Arial" w:cs="Arial"/>
          <w:sz w:val="16"/>
          <w:szCs w:val="16"/>
        </w:rPr>
        <w:t xml:space="preserve"> decorrente da adesão, desde que não prejudique as obrigações presentes e futuras da ata, assumidas com o órgão gerenciador e órgãos participantes. </w:t>
      </w:r>
    </w:p>
    <w:p w:rsidR="00F60934" w:rsidRPr="00F60934" w:rsidRDefault="00F60934" w:rsidP="00F60934">
      <w:pPr>
        <w:pStyle w:val="PargrafodaLista"/>
        <w:rPr>
          <w:rFonts w:ascii="Arial" w:hAnsi="Arial" w:cs="Arial"/>
          <w:sz w:val="16"/>
          <w:szCs w:val="16"/>
        </w:rPr>
      </w:pPr>
    </w:p>
    <w:p w:rsidR="00F60934" w:rsidRDefault="00CC63C7" w:rsidP="00F60934">
      <w:pPr>
        <w:pStyle w:val="PargrafodaLista"/>
        <w:numPr>
          <w:ilvl w:val="1"/>
          <w:numId w:val="6"/>
        </w:numPr>
        <w:jc w:val="both"/>
        <w:rPr>
          <w:rFonts w:ascii="Arial" w:hAnsi="Arial" w:cs="Arial"/>
          <w:b/>
          <w:bCs/>
          <w:color w:val="000000"/>
          <w:sz w:val="16"/>
          <w:szCs w:val="16"/>
        </w:rPr>
      </w:pPr>
      <w:r w:rsidRPr="00F60934">
        <w:rPr>
          <w:rFonts w:ascii="Arial" w:hAnsi="Arial" w:cs="Arial"/>
          <w:sz w:val="16"/>
          <w:szCs w:val="16"/>
        </w:rPr>
        <w:t xml:space="preserve"> </w:t>
      </w:r>
      <w:r w:rsidR="00334F76" w:rsidRPr="00F60934">
        <w:rPr>
          <w:rFonts w:ascii="Arial" w:hAnsi="Arial" w:cs="Arial"/>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F60934" w:rsidRPr="00F60934" w:rsidRDefault="00F60934" w:rsidP="00F60934">
      <w:pPr>
        <w:pStyle w:val="PargrafodaLista"/>
        <w:rPr>
          <w:rFonts w:ascii="Arial" w:hAnsi="Arial" w:cs="Arial"/>
          <w:sz w:val="16"/>
          <w:szCs w:val="16"/>
        </w:rPr>
      </w:pPr>
    </w:p>
    <w:p w:rsidR="00F60934" w:rsidRDefault="00334F76" w:rsidP="00F60934">
      <w:pPr>
        <w:pStyle w:val="PargrafodaLista"/>
        <w:numPr>
          <w:ilvl w:val="1"/>
          <w:numId w:val="6"/>
        </w:numPr>
        <w:jc w:val="both"/>
        <w:rPr>
          <w:rFonts w:ascii="Arial" w:hAnsi="Arial" w:cs="Arial"/>
          <w:b/>
          <w:bCs/>
          <w:color w:val="000000"/>
          <w:sz w:val="16"/>
          <w:szCs w:val="16"/>
        </w:rPr>
      </w:pPr>
      <w:r w:rsidRPr="00F60934">
        <w:rPr>
          <w:rFonts w:ascii="Arial" w:hAnsi="Arial" w:cs="Arial"/>
          <w:sz w:val="16"/>
          <w:szCs w:val="16"/>
        </w:rPr>
        <w:t>As adesões à ata de registro de preços não poder</w:t>
      </w:r>
      <w:r w:rsidR="00790B20" w:rsidRPr="00F60934">
        <w:rPr>
          <w:rFonts w:ascii="Arial" w:hAnsi="Arial" w:cs="Arial"/>
          <w:sz w:val="16"/>
          <w:szCs w:val="16"/>
        </w:rPr>
        <w:t>ão</w:t>
      </w:r>
      <w:r w:rsidRPr="00F60934">
        <w:rPr>
          <w:rFonts w:ascii="Arial" w:hAnsi="Arial" w:cs="Arial"/>
          <w:sz w:val="16"/>
          <w:szCs w:val="16"/>
        </w:rPr>
        <w:t xml:space="preserve"> exceder, na totalidade, ao quíntuplo do quantitativo de cada item registrado na ata de registro de preços para o órgão gerenciador e órgãos participantes, </w:t>
      </w:r>
      <w:proofErr w:type="spellStart"/>
      <w:r w:rsidRPr="00F60934">
        <w:rPr>
          <w:rFonts w:ascii="Arial" w:hAnsi="Arial" w:cs="Arial"/>
          <w:sz w:val="16"/>
          <w:szCs w:val="16"/>
        </w:rPr>
        <w:t>independente</w:t>
      </w:r>
      <w:proofErr w:type="spellEnd"/>
      <w:r w:rsidRPr="00F60934">
        <w:rPr>
          <w:rFonts w:ascii="Arial" w:hAnsi="Arial" w:cs="Arial"/>
          <w:sz w:val="16"/>
          <w:szCs w:val="16"/>
        </w:rPr>
        <w:t xml:space="preserve"> do número de órgãos não participantes que aderirem. </w:t>
      </w:r>
    </w:p>
    <w:p w:rsidR="00F60934" w:rsidRPr="00F60934" w:rsidRDefault="00F60934" w:rsidP="00F60934">
      <w:pPr>
        <w:pStyle w:val="PargrafodaLista"/>
        <w:rPr>
          <w:rFonts w:ascii="Arial" w:hAnsi="Arial" w:cs="Arial"/>
          <w:sz w:val="16"/>
          <w:szCs w:val="16"/>
        </w:rPr>
      </w:pPr>
    </w:p>
    <w:p w:rsidR="0010657B" w:rsidRPr="00F60934" w:rsidRDefault="0010657B" w:rsidP="00F60934">
      <w:pPr>
        <w:pStyle w:val="PargrafodaLista"/>
        <w:numPr>
          <w:ilvl w:val="1"/>
          <w:numId w:val="6"/>
        </w:numPr>
        <w:jc w:val="both"/>
        <w:rPr>
          <w:rFonts w:ascii="Arial" w:hAnsi="Arial" w:cs="Arial"/>
          <w:b/>
          <w:bCs/>
          <w:color w:val="000000"/>
          <w:sz w:val="16"/>
          <w:szCs w:val="16"/>
        </w:rPr>
      </w:pPr>
      <w:r w:rsidRPr="00F60934">
        <w:rPr>
          <w:rFonts w:ascii="Arial" w:hAnsi="Arial" w:cs="Arial"/>
          <w:sz w:val="16"/>
          <w:szCs w:val="16"/>
        </w:rPr>
        <w:t>Caberá ao órgão que se utilizar da ata, verificar a vantagem econômica da adesão a este Registro de Pre</w:t>
      </w:r>
      <w:r w:rsidR="00A41308" w:rsidRPr="00F60934">
        <w:rPr>
          <w:rFonts w:ascii="Arial" w:hAnsi="Arial" w:cs="Arial"/>
          <w:sz w:val="16"/>
          <w:szCs w:val="16"/>
        </w:rPr>
        <w:t>ço.</w:t>
      </w:r>
    </w:p>
    <w:p w:rsidR="009D2314" w:rsidRPr="009A54D1" w:rsidRDefault="009D2314" w:rsidP="00B96D7C">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F60934">
      <w:pPr>
        <w:pStyle w:val="Corpodetexto3"/>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F60934">
      <w:pPr>
        <w:pStyle w:val="Corpodetexto3"/>
        <w:ind w:left="426" w:right="47" w:hanging="426"/>
        <w:rPr>
          <w:rFonts w:ascii="Arial" w:hAnsi="Arial" w:cs="Arial"/>
          <w:sz w:val="16"/>
          <w:szCs w:val="16"/>
        </w:rPr>
      </w:pPr>
    </w:p>
    <w:p w:rsidR="00E03821" w:rsidRPr="009A54D1" w:rsidRDefault="00E03821" w:rsidP="00F60934">
      <w:pPr>
        <w:pStyle w:val="Corpodetexto3"/>
        <w:ind w:left="426" w:right="47" w:hanging="426"/>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F60934">
      <w:pPr>
        <w:pStyle w:val="Corpodetexto3"/>
        <w:ind w:left="426" w:right="47" w:hanging="426"/>
        <w:rPr>
          <w:rFonts w:ascii="Arial" w:hAnsi="Arial" w:cs="Arial"/>
          <w:sz w:val="16"/>
          <w:szCs w:val="16"/>
        </w:rPr>
      </w:pPr>
    </w:p>
    <w:p w:rsidR="00E03821" w:rsidRPr="009A54D1" w:rsidRDefault="00E03821" w:rsidP="00F60934">
      <w:pPr>
        <w:pStyle w:val="Corpodetexto3"/>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F60934">
      <w:pPr>
        <w:pStyle w:val="Corpodetexto3"/>
        <w:ind w:left="426" w:right="47" w:hanging="426"/>
        <w:rPr>
          <w:rFonts w:ascii="Arial" w:hAnsi="Arial" w:cs="Arial"/>
          <w:sz w:val="16"/>
          <w:szCs w:val="16"/>
        </w:rPr>
      </w:pPr>
    </w:p>
    <w:p w:rsidR="00E03821" w:rsidRPr="009A54D1" w:rsidRDefault="00E03821" w:rsidP="00F60934">
      <w:pPr>
        <w:pStyle w:val="Corpodetexto3"/>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F60934">
      <w:pPr>
        <w:pStyle w:val="Corpodetexto3"/>
        <w:ind w:left="426" w:right="47" w:hanging="426"/>
        <w:rPr>
          <w:rFonts w:ascii="Arial" w:hAnsi="Arial" w:cs="Arial"/>
          <w:sz w:val="16"/>
          <w:szCs w:val="16"/>
        </w:rPr>
      </w:pPr>
    </w:p>
    <w:p w:rsidR="00E03821" w:rsidRPr="009A54D1" w:rsidRDefault="00E03821" w:rsidP="00F60934">
      <w:pPr>
        <w:pStyle w:val="Corpodetexto3"/>
        <w:ind w:left="426" w:right="47" w:hanging="426"/>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r w:rsidR="006833C9"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F60934">
      <w:pPr>
        <w:pStyle w:val="Corpodetexto3"/>
        <w:ind w:left="567" w:right="47" w:hanging="567"/>
        <w:rPr>
          <w:rFonts w:ascii="Arial" w:hAnsi="Arial" w:cs="Arial"/>
          <w:sz w:val="16"/>
          <w:szCs w:val="16"/>
        </w:rPr>
      </w:pPr>
    </w:p>
    <w:p w:rsidR="00E03821" w:rsidRPr="009A54D1" w:rsidRDefault="00E03821" w:rsidP="00F60934">
      <w:pPr>
        <w:pStyle w:val="Corpodetexto3"/>
        <w:ind w:left="567" w:right="47" w:hanging="56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F60934">
      <w:pPr>
        <w:pStyle w:val="Corpodetexto3"/>
        <w:ind w:left="567" w:right="47" w:hanging="56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F60934">
      <w:pPr>
        <w:pStyle w:val="Corpodetexto3"/>
        <w:ind w:left="567" w:right="47" w:hanging="567"/>
        <w:rPr>
          <w:rFonts w:ascii="Arial" w:hAnsi="Arial" w:cs="Arial"/>
          <w:sz w:val="16"/>
          <w:szCs w:val="16"/>
        </w:rPr>
      </w:pPr>
    </w:p>
    <w:p w:rsidR="006C44FC" w:rsidRPr="009A54D1" w:rsidRDefault="00E03821" w:rsidP="00F60934">
      <w:pPr>
        <w:pStyle w:val="Corpodetexto3"/>
        <w:ind w:left="567" w:right="47" w:hanging="56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r w:rsidR="006401E6">
        <w:rPr>
          <w:rFonts w:ascii="Arial" w:hAnsi="Arial" w:cs="Arial"/>
          <w:sz w:val="16"/>
          <w:szCs w:val="16"/>
        </w:rPr>
        <w:t>.</w:t>
      </w:r>
    </w:p>
    <w:p w:rsidR="004C43D9" w:rsidRPr="00137FCC" w:rsidRDefault="009D2314" w:rsidP="00F60934">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9D2314" w:rsidRPr="009A54D1" w:rsidRDefault="009D2314" w:rsidP="00F60934">
      <w:pPr>
        <w:ind w:left="426" w:hanging="426"/>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F60934">
      <w:pPr>
        <w:jc w:val="both"/>
        <w:rPr>
          <w:rFonts w:ascii="Arial" w:hAnsi="Arial" w:cs="Arial"/>
          <w:sz w:val="16"/>
          <w:szCs w:val="16"/>
        </w:rPr>
      </w:pPr>
    </w:p>
    <w:p w:rsidR="009D2314" w:rsidRPr="009A54D1" w:rsidRDefault="00167705" w:rsidP="00F6093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F60934">
      <w:pPr>
        <w:ind w:left="284"/>
        <w:jc w:val="both"/>
        <w:rPr>
          <w:rFonts w:ascii="Arial" w:hAnsi="Arial" w:cs="Arial"/>
          <w:bCs/>
          <w:sz w:val="16"/>
          <w:szCs w:val="16"/>
          <w:lang w:val="pt-PT"/>
        </w:rPr>
      </w:pPr>
    </w:p>
    <w:p w:rsidR="009D2314" w:rsidRPr="009A54D1" w:rsidRDefault="00167705" w:rsidP="00F60934">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F60934">
      <w:pPr>
        <w:jc w:val="both"/>
        <w:rPr>
          <w:rFonts w:ascii="Arial" w:hAnsi="Arial" w:cs="Arial"/>
          <w:bCs/>
          <w:sz w:val="16"/>
          <w:szCs w:val="16"/>
        </w:rPr>
      </w:pPr>
    </w:p>
    <w:p w:rsidR="009D2314" w:rsidRPr="009A54D1" w:rsidRDefault="00167705" w:rsidP="009A1D58">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F60934">
      <w:pPr>
        <w:ind w:left="284"/>
        <w:jc w:val="both"/>
        <w:rPr>
          <w:rFonts w:ascii="Arial" w:hAnsi="Arial" w:cs="Arial"/>
          <w:b/>
          <w:bCs/>
          <w:sz w:val="16"/>
          <w:szCs w:val="16"/>
        </w:rPr>
      </w:pPr>
    </w:p>
    <w:p w:rsidR="009D2314" w:rsidRPr="009A54D1" w:rsidRDefault="00167705" w:rsidP="009A1D58">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F60934">
      <w:pPr>
        <w:jc w:val="both"/>
        <w:rPr>
          <w:rFonts w:ascii="Arial" w:hAnsi="Arial" w:cs="Arial"/>
          <w:bCs/>
          <w:sz w:val="16"/>
          <w:szCs w:val="16"/>
          <w:lang w:val="pt-PT"/>
        </w:rPr>
      </w:pPr>
    </w:p>
    <w:p w:rsidR="009D2314" w:rsidRPr="009A54D1" w:rsidRDefault="00167705" w:rsidP="00F6093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F60934">
      <w:pPr>
        <w:pStyle w:val="Corpodetexto3"/>
        <w:rPr>
          <w:rFonts w:ascii="Arial" w:hAnsi="Arial" w:cs="Arial"/>
          <w:sz w:val="16"/>
          <w:szCs w:val="16"/>
        </w:rPr>
      </w:pPr>
    </w:p>
    <w:p w:rsidR="009D2314" w:rsidRPr="009A54D1" w:rsidRDefault="00167705" w:rsidP="009A1D58">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A1D58">
      <w:pPr>
        <w:ind w:left="426" w:hanging="426"/>
        <w:jc w:val="both"/>
        <w:rPr>
          <w:rFonts w:ascii="Arial" w:hAnsi="Arial" w:cs="Arial"/>
          <w:snapToGrid w:val="0"/>
          <w:sz w:val="16"/>
          <w:szCs w:val="16"/>
          <w:lang w:val="pt-PT"/>
        </w:rPr>
      </w:pPr>
    </w:p>
    <w:p w:rsidR="009D2314" w:rsidRPr="009A54D1" w:rsidRDefault="00167705" w:rsidP="009A1D58">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A1D58">
      <w:pPr>
        <w:ind w:left="426" w:hanging="426"/>
        <w:jc w:val="both"/>
        <w:rPr>
          <w:rFonts w:ascii="Arial" w:hAnsi="Arial" w:cs="Arial"/>
          <w:bCs/>
          <w:sz w:val="16"/>
          <w:szCs w:val="16"/>
        </w:rPr>
      </w:pPr>
    </w:p>
    <w:p w:rsidR="009D2314" w:rsidRPr="009A54D1" w:rsidRDefault="00167705" w:rsidP="009A1D58">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F60934">
      <w:pPr>
        <w:jc w:val="both"/>
        <w:rPr>
          <w:rFonts w:ascii="Arial" w:hAnsi="Arial" w:cs="Arial"/>
          <w:bCs/>
          <w:sz w:val="16"/>
          <w:szCs w:val="16"/>
        </w:rPr>
      </w:pPr>
    </w:p>
    <w:p w:rsidR="005269EC" w:rsidRPr="009A54D1" w:rsidRDefault="009D2314" w:rsidP="00F6093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F6093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F6093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F60934">
      <w:pPr>
        <w:jc w:val="both"/>
        <w:rPr>
          <w:rFonts w:ascii="Arial" w:hAnsi="Arial" w:cs="Arial"/>
          <w:b/>
          <w:bCs/>
          <w:sz w:val="16"/>
          <w:szCs w:val="16"/>
        </w:rPr>
      </w:pPr>
    </w:p>
    <w:p w:rsidR="009D2314" w:rsidRPr="009A54D1" w:rsidRDefault="00067B8E" w:rsidP="00F6093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F60934">
      <w:pPr>
        <w:tabs>
          <w:tab w:val="left" w:pos="1134"/>
        </w:tabs>
        <w:jc w:val="both"/>
        <w:rPr>
          <w:rFonts w:ascii="Arial" w:hAnsi="Arial" w:cs="Arial"/>
          <w:sz w:val="16"/>
          <w:szCs w:val="16"/>
        </w:rPr>
      </w:pPr>
    </w:p>
    <w:p w:rsidR="009D2314" w:rsidRPr="009A54D1" w:rsidRDefault="009D2314" w:rsidP="00F6093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F60934">
      <w:pPr>
        <w:jc w:val="both"/>
        <w:rPr>
          <w:rFonts w:ascii="Arial" w:hAnsi="Arial" w:cs="Arial"/>
          <w:sz w:val="16"/>
          <w:szCs w:val="16"/>
        </w:rPr>
      </w:pPr>
    </w:p>
    <w:p w:rsidR="009D2314" w:rsidRPr="009A54D1" w:rsidRDefault="009D2314" w:rsidP="00F6093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F60934">
      <w:pPr>
        <w:jc w:val="both"/>
        <w:rPr>
          <w:rFonts w:ascii="Arial" w:hAnsi="Arial" w:cs="Arial"/>
          <w:sz w:val="16"/>
          <w:szCs w:val="16"/>
        </w:rPr>
      </w:pPr>
    </w:p>
    <w:p w:rsidR="009D2314" w:rsidRPr="009A54D1" w:rsidRDefault="009D2314" w:rsidP="00F6093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F60934">
      <w:pPr>
        <w:tabs>
          <w:tab w:val="left" w:pos="1134"/>
        </w:tabs>
        <w:jc w:val="both"/>
        <w:rPr>
          <w:rFonts w:ascii="Arial" w:hAnsi="Arial" w:cs="Arial"/>
          <w:sz w:val="16"/>
          <w:szCs w:val="16"/>
        </w:rPr>
      </w:pPr>
    </w:p>
    <w:p w:rsidR="009D2314" w:rsidRPr="009A54D1" w:rsidRDefault="009D2314" w:rsidP="009A1D58">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F60934">
      <w:pPr>
        <w:tabs>
          <w:tab w:val="left" w:pos="1134"/>
        </w:tabs>
        <w:jc w:val="both"/>
        <w:rPr>
          <w:rFonts w:ascii="Arial" w:hAnsi="Arial" w:cs="Arial"/>
          <w:sz w:val="16"/>
          <w:szCs w:val="16"/>
        </w:rPr>
      </w:pPr>
    </w:p>
    <w:p w:rsidR="005269EC" w:rsidRPr="009A54D1" w:rsidRDefault="009D2314" w:rsidP="00F6093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proofErr w:type="spellStart"/>
      <w:r w:rsidR="00CC63C7" w:rsidRPr="009A54D1">
        <w:rPr>
          <w:rFonts w:ascii="Arial" w:hAnsi="Arial" w:cs="Arial"/>
          <w:sz w:val="16"/>
          <w:szCs w:val="16"/>
        </w:rPr>
        <w:t>sob-hipótese</w:t>
      </w:r>
      <w:proofErr w:type="spellEnd"/>
      <w:r w:rsidRPr="009A54D1">
        <w:rPr>
          <w:rFonts w:ascii="Arial" w:hAnsi="Arial" w:cs="Arial"/>
          <w:sz w:val="16"/>
          <w:szCs w:val="16"/>
        </w:rPr>
        <w:t xml:space="preserve"> alguma, pagamento antecipado.</w:t>
      </w:r>
    </w:p>
    <w:p w:rsidR="009D2314" w:rsidRPr="009A54D1" w:rsidRDefault="009D2314" w:rsidP="00F60934">
      <w:pPr>
        <w:pStyle w:val="Corpodetexto3"/>
        <w:ind w:right="47"/>
        <w:rPr>
          <w:rFonts w:ascii="Arial" w:hAnsi="Arial" w:cs="Arial"/>
          <w:sz w:val="16"/>
          <w:szCs w:val="16"/>
        </w:rPr>
      </w:pPr>
    </w:p>
    <w:p w:rsidR="009D2314" w:rsidRPr="009A54D1" w:rsidRDefault="009D2314" w:rsidP="00F60934">
      <w:pPr>
        <w:pStyle w:val="Corpodetexto3"/>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F60934">
      <w:pPr>
        <w:pStyle w:val="Corpodetexto3"/>
        <w:ind w:right="47"/>
        <w:rPr>
          <w:rFonts w:ascii="Arial" w:hAnsi="Arial" w:cs="Arial"/>
          <w:b/>
          <w:bCs/>
          <w:sz w:val="16"/>
          <w:szCs w:val="16"/>
        </w:rPr>
      </w:pPr>
    </w:p>
    <w:p w:rsidR="009D2314" w:rsidRDefault="009D2314" w:rsidP="00F60934">
      <w:pPr>
        <w:pStyle w:val="Corpodetexto3"/>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370949" w:rsidRDefault="00370949" w:rsidP="00F60934">
      <w:pPr>
        <w:pStyle w:val="Corpodetexto3"/>
        <w:ind w:right="47"/>
        <w:rPr>
          <w:rFonts w:ascii="Arial" w:hAnsi="Arial" w:cs="Arial"/>
          <w:sz w:val="16"/>
          <w:szCs w:val="16"/>
        </w:rPr>
      </w:pPr>
    </w:p>
    <w:p w:rsidR="00D961FE" w:rsidRPr="00C80482" w:rsidRDefault="00C80482" w:rsidP="00F60934">
      <w:pPr>
        <w:rPr>
          <w:rFonts w:ascii="Arial" w:hAnsi="Arial" w:cs="Arial"/>
          <w:sz w:val="16"/>
          <w:szCs w:val="16"/>
        </w:rPr>
      </w:pPr>
      <w:r w:rsidRPr="00C80482">
        <w:rPr>
          <w:rFonts w:ascii="Arial" w:hAnsi="Arial" w:cs="Arial"/>
          <w:sz w:val="16"/>
          <w:szCs w:val="16"/>
        </w:rPr>
        <w:lastRenderedPageBreak/>
        <w:t>SE</w:t>
      </w:r>
      <w:r w:rsidR="00B96D7C">
        <w:rPr>
          <w:rFonts w:ascii="Arial" w:hAnsi="Arial" w:cs="Arial"/>
          <w:sz w:val="16"/>
          <w:szCs w:val="16"/>
        </w:rPr>
        <w:t>SAU</w:t>
      </w:r>
      <w:r w:rsidR="00A848CB" w:rsidRPr="00C80482">
        <w:rPr>
          <w:rFonts w:ascii="Arial" w:hAnsi="Arial" w:cs="Arial"/>
          <w:sz w:val="16"/>
          <w:szCs w:val="16"/>
        </w:rPr>
        <w:t xml:space="preserve">- </w:t>
      </w:r>
      <w:r w:rsidRPr="00C80482">
        <w:rPr>
          <w:rFonts w:ascii="Arial" w:hAnsi="Arial" w:cs="Arial"/>
          <w:sz w:val="16"/>
          <w:szCs w:val="16"/>
        </w:rPr>
        <w:t xml:space="preserve">Secretaria de Estado da </w:t>
      </w:r>
      <w:r w:rsidR="00B96D7C">
        <w:rPr>
          <w:rFonts w:ascii="Arial" w:hAnsi="Arial" w:cs="Arial"/>
          <w:sz w:val="16"/>
          <w:szCs w:val="16"/>
        </w:rPr>
        <w:t>Saúde</w:t>
      </w:r>
    </w:p>
    <w:p w:rsidR="00370949" w:rsidRPr="009A54D1" w:rsidRDefault="00370949" w:rsidP="00F60934">
      <w:pPr>
        <w:rPr>
          <w:rFonts w:ascii="Arial" w:hAnsi="Arial"/>
          <w:sz w:val="16"/>
          <w:szCs w:val="16"/>
        </w:rPr>
      </w:pPr>
    </w:p>
    <w:p w:rsidR="009D2314" w:rsidRPr="009A54D1" w:rsidRDefault="009D2314" w:rsidP="00F6093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F60934">
      <w:pPr>
        <w:jc w:val="both"/>
        <w:rPr>
          <w:rFonts w:ascii="Arial" w:hAnsi="Arial" w:cs="Arial"/>
          <w:b/>
          <w:bCs/>
          <w:color w:val="000000"/>
          <w:sz w:val="16"/>
          <w:szCs w:val="16"/>
        </w:rPr>
      </w:pPr>
    </w:p>
    <w:p w:rsidR="009D2314" w:rsidRPr="009A54D1" w:rsidRDefault="009D2314" w:rsidP="009A1D58">
      <w:pPr>
        <w:ind w:left="426" w:hanging="426"/>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F60934">
      <w:pPr>
        <w:jc w:val="both"/>
        <w:rPr>
          <w:rFonts w:ascii="Arial" w:hAnsi="Arial" w:cs="Arial"/>
          <w:color w:val="000000"/>
          <w:sz w:val="16"/>
          <w:szCs w:val="16"/>
        </w:rPr>
      </w:pPr>
    </w:p>
    <w:p w:rsidR="009D2314" w:rsidRPr="009A54D1" w:rsidRDefault="005E2FA0" w:rsidP="00F60934">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w:t>
      </w:r>
      <w:proofErr w:type="gramStart"/>
      <w:r w:rsidR="00811634" w:rsidRPr="009A54D1">
        <w:rPr>
          <w:rFonts w:ascii="Arial" w:hAnsi="Arial" w:cs="Arial"/>
          <w:color w:val="000000"/>
          <w:sz w:val="16"/>
          <w:szCs w:val="16"/>
        </w:rPr>
        <w:t xml:space="preserve">condições </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ofertadas</w:t>
      </w:r>
      <w:proofErr w:type="gramEnd"/>
      <w:r w:rsidR="00C60FBD" w:rsidRPr="009A54D1">
        <w:rPr>
          <w:rFonts w:ascii="Arial" w:hAnsi="Arial" w:cs="Arial"/>
          <w:color w:val="000000"/>
          <w:sz w:val="16"/>
          <w:szCs w:val="16"/>
        </w:rPr>
        <w:t xml:space="preserve"> e pactuadas na proposta apresentada à licitação. </w:t>
      </w:r>
    </w:p>
    <w:p w:rsidR="00F03D5F" w:rsidRPr="009A54D1" w:rsidRDefault="00F03D5F" w:rsidP="00F60934">
      <w:pPr>
        <w:pStyle w:val="PargrafodaLista"/>
        <w:ind w:left="360"/>
        <w:jc w:val="both"/>
        <w:rPr>
          <w:rFonts w:ascii="Arial" w:hAnsi="Arial" w:cs="Arial"/>
          <w:color w:val="000000"/>
          <w:sz w:val="16"/>
          <w:szCs w:val="16"/>
        </w:rPr>
      </w:pPr>
    </w:p>
    <w:p w:rsidR="009D2314" w:rsidRPr="009A54D1" w:rsidRDefault="005E2FA0" w:rsidP="00F60934">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F60934">
      <w:pPr>
        <w:jc w:val="both"/>
        <w:rPr>
          <w:rFonts w:ascii="Arial" w:hAnsi="Arial" w:cs="Arial"/>
          <w:color w:val="000000"/>
          <w:sz w:val="16"/>
          <w:szCs w:val="16"/>
        </w:rPr>
      </w:pPr>
    </w:p>
    <w:p w:rsidR="009D2314" w:rsidRPr="009A54D1" w:rsidRDefault="005E2FA0" w:rsidP="00F60934">
      <w:pPr>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F60934">
      <w:pPr>
        <w:jc w:val="both"/>
        <w:rPr>
          <w:rFonts w:ascii="Arial" w:hAnsi="Arial" w:cs="Arial"/>
          <w:color w:val="000000"/>
          <w:sz w:val="16"/>
          <w:szCs w:val="16"/>
        </w:rPr>
      </w:pPr>
    </w:p>
    <w:p w:rsidR="009D2314" w:rsidRPr="009A54D1" w:rsidRDefault="009D2314" w:rsidP="00F60934">
      <w:pPr>
        <w:jc w:val="both"/>
        <w:rPr>
          <w:rFonts w:ascii="Arial" w:hAnsi="Arial" w:cs="Arial"/>
          <w:color w:val="000000"/>
          <w:sz w:val="16"/>
          <w:szCs w:val="16"/>
        </w:rPr>
      </w:pPr>
    </w:p>
    <w:p w:rsidR="009D2314" w:rsidRPr="009A54D1" w:rsidRDefault="003B608D" w:rsidP="00F6093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F6093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401E6" w:rsidRDefault="006401E6" w:rsidP="00526790">
      <w:pPr>
        <w:ind w:right="47"/>
        <w:jc w:val="both"/>
        <w:rPr>
          <w:rFonts w:ascii="Arial" w:hAnsi="Arial" w:cs="Arial"/>
          <w:b/>
          <w:bCs/>
          <w:color w:val="000000"/>
          <w:sz w:val="10"/>
          <w:szCs w:val="10"/>
        </w:rPr>
      </w:pPr>
    </w:p>
    <w:p w:rsidR="006401E6" w:rsidRDefault="006401E6" w:rsidP="00526790">
      <w:pPr>
        <w:ind w:right="47"/>
        <w:jc w:val="both"/>
        <w:rPr>
          <w:rFonts w:ascii="Arial" w:hAnsi="Arial" w:cs="Arial"/>
          <w:b/>
          <w:bCs/>
          <w:color w:val="000000"/>
          <w:sz w:val="10"/>
          <w:szCs w:val="10"/>
        </w:rPr>
      </w:pPr>
    </w:p>
    <w:p w:rsidR="00C50BF7" w:rsidRPr="00C50BF7" w:rsidRDefault="006833C9" w:rsidP="00526790">
      <w:pPr>
        <w:ind w:right="47"/>
        <w:jc w:val="both"/>
        <w:rPr>
          <w:rFonts w:ascii="Arial" w:hAnsi="Arial" w:cs="Arial"/>
          <w:b/>
          <w:bCs/>
          <w:color w:val="000000"/>
          <w:sz w:val="10"/>
          <w:szCs w:val="10"/>
        </w:rPr>
      </w:pPr>
      <w:r>
        <w:rPr>
          <w:rFonts w:ascii="Arial" w:hAnsi="Arial" w:cs="Arial"/>
          <w:b/>
          <w:bCs/>
          <w:color w:val="000000"/>
          <w:sz w:val="10"/>
          <w:szCs w:val="10"/>
        </w:rPr>
        <w:t>CCRP</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36E6" w:rsidRDefault="002536E6">
      <w:r>
        <w:separator/>
      </w:r>
    </w:p>
  </w:endnote>
  <w:endnote w:type="continuationSeparator" w:id="0">
    <w:p w:rsidR="002536E6" w:rsidRDefault="0025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36E6" w:rsidRDefault="002536E6">
      <w:r>
        <w:separator/>
      </w:r>
    </w:p>
  </w:footnote>
  <w:footnote w:type="continuationSeparator" w:id="0">
    <w:p w:rsidR="002536E6" w:rsidRDefault="002536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6E6" w:rsidRDefault="002536E6">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8"/>
    <w:multiLevelType w:val="multilevel"/>
    <w:tmpl w:val="0554EAA6"/>
    <w:name w:val="WW8Num7"/>
    <w:lvl w:ilvl="0">
      <w:start w:val="1"/>
      <w:numFmt w:val="decimal"/>
      <w:suff w:val="space"/>
      <w:lvlText w:val="%1."/>
      <w:lvlJc w:val="left"/>
      <w:pPr>
        <w:tabs>
          <w:tab w:val="num" w:pos="0"/>
        </w:tabs>
        <w:ind w:left="307" w:hanging="360"/>
      </w:pPr>
      <w:rPr>
        <w:rFonts w:eastAsia="Arial Unicode MS" w:hint="default"/>
        <w:b/>
        <w:bCs/>
        <w:sz w:val="16"/>
        <w:szCs w:val="16"/>
        <w:lang w:eastAsia="en-US"/>
      </w:rPr>
    </w:lvl>
    <w:lvl w:ilvl="1">
      <w:start w:val="1"/>
      <w:numFmt w:val="decimal"/>
      <w:suff w:val="space"/>
      <w:lvlText w:val="%1.%2."/>
      <w:lvlJc w:val="left"/>
      <w:pPr>
        <w:tabs>
          <w:tab w:val="num" w:pos="307"/>
        </w:tabs>
        <w:ind w:left="360" w:hanging="360"/>
      </w:pPr>
      <w:rPr>
        <w:rFonts w:hint="default"/>
        <w:b w:val="0"/>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2">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3">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2ABD46CA"/>
    <w:multiLevelType w:val="hybridMultilevel"/>
    <w:tmpl w:val="B5787438"/>
    <w:lvl w:ilvl="0" w:tplc="016CDBE6">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7">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51E46212"/>
    <w:multiLevelType w:val="multilevel"/>
    <w:tmpl w:val="4066FDCA"/>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65DA3527"/>
    <w:multiLevelType w:val="hybridMultilevel"/>
    <w:tmpl w:val="A164E99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8380783"/>
    <w:multiLevelType w:val="multilevel"/>
    <w:tmpl w:val="C94AC0E4"/>
    <w:lvl w:ilvl="0">
      <w:start w:val="10"/>
      <w:numFmt w:val="decimal"/>
      <w:lvlText w:val="%1."/>
      <w:lvlJc w:val="left"/>
      <w:pPr>
        <w:ind w:left="360" w:hanging="360"/>
      </w:pPr>
      <w:rPr>
        <w:rFonts w:hint="default"/>
        <w:color w:val="auto"/>
      </w:rPr>
    </w:lvl>
    <w:lvl w:ilvl="1">
      <w:start w:val="1"/>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572" w:hanging="720"/>
      </w:pPr>
      <w:rPr>
        <w:rFonts w:hint="default"/>
        <w:color w:val="auto"/>
      </w:rPr>
    </w:lvl>
    <w:lvl w:ilvl="4">
      <w:start w:val="1"/>
      <w:numFmt w:val="decimal"/>
      <w:lvlText w:val="%1.%2.%3.%4.%5."/>
      <w:lvlJc w:val="left"/>
      <w:pPr>
        <w:ind w:left="1856" w:hanging="720"/>
      </w:pPr>
      <w:rPr>
        <w:rFonts w:hint="default"/>
        <w:color w:val="auto"/>
      </w:rPr>
    </w:lvl>
    <w:lvl w:ilvl="5">
      <w:start w:val="1"/>
      <w:numFmt w:val="decimal"/>
      <w:lvlText w:val="%1.%2.%3.%4.%5.%6."/>
      <w:lvlJc w:val="left"/>
      <w:pPr>
        <w:ind w:left="2500" w:hanging="1080"/>
      </w:pPr>
      <w:rPr>
        <w:rFonts w:hint="default"/>
        <w:color w:val="auto"/>
      </w:rPr>
    </w:lvl>
    <w:lvl w:ilvl="6">
      <w:start w:val="1"/>
      <w:numFmt w:val="decimal"/>
      <w:lvlText w:val="%1.%2.%3.%4.%5.%6.%7."/>
      <w:lvlJc w:val="left"/>
      <w:pPr>
        <w:ind w:left="2784" w:hanging="1080"/>
      </w:pPr>
      <w:rPr>
        <w:rFonts w:hint="default"/>
        <w:color w:val="auto"/>
      </w:rPr>
    </w:lvl>
    <w:lvl w:ilvl="7">
      <w:start w:val="1"/>
      <w:numFmt w:val="decimal"/>
      <w:lvlText w:val="%1.%2.%3.%4.%5.%6.%7.%8."/>
      <w:lvlJc w:val="left"/>
      <w:pPr>
        <w:ind w:left="3068" w:hanging="1080"/>
      </w:pPr>
      <w:rPr>
        <w:rFonts w:hint="default"/>
        <w:color w:val="auto"/>
      </w:rPr>
    </w:lvl>
    <w:lvl w:ilvl="8">
      <w:start w:val="1"/>
      <w:numFmt w:val="decimal"/>
      <w:lvlText w:val="%1.%2.%3.%4.%5.%6.%7.%8.%9."/>
      <w:lvlJc w:val="left"/>
      <w:pPr>
        <w:ind w:left="3712" w:hanging="1440"/>
      </w:pPr>
      <w:rPr>
        <w:rFonts w:hint="default"/>
        <w:color w:val="auto"/>
      </w:rPr>
    </w:lvl>
  </w:abstractNum>
  <w:abstractNum w:abstractNumId="13">
    <w:nsid w:val="7BFE0060"/>
    <w:multiLevelType w:val="hybridMultilevel"/>
    <w:tmpl w:val="8D0460E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8"/>
  </w:num>
  <w:num w:numId="3">
    <w:abstractNumId w:val="5"/>
  </w:num>
  <w:num w:numId="4">
    <w:abstractNumId w:val="4"/>
  </w:num>
  <w:num w:numId="5">
    <w:abstractNumId w:val="7"/>
  </w:num>
  <w:num w:numId="6">
    <w:abstractNumId w:val="1"/>
  </w:num>
  <w:num w:numId="7">
    <w:abstractNumId w:val="11"/>
  </w:num>
  <w:num w:numId="8">
    <w:abstractNumId w:val="9"/>
  </w:num>
  <w:num w:numId="9">
    <w:abstractNumId w:val="13"/>
  </w:num>
  <w:num w:numId="10">
    <w:abstractNumId w:val="6"/>
  </w:num>
  <w:num w:numId="11">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46A8F"/>
    <w:rsid w:val="00052BF3"/>
    <w:rsid w:val="00055A0E"/>
    <w:rsid w:val="00057C08"/>
    <w:rsid w:val="00060DA6"/>
    <w:rsid w:val="00060FB8"/>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37FCC"/>
    <w:rsid w:val="00141A61"/>
    <w:rsid w:val="001440E6"/>
    <w:rsid w:val="001477CC"/>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11878"/>
    <w:rsid w:val="00213CF2"/>
    <w:rsid w:val="00214276"/>
    <w:rsid w:val="0021596E"/>
    <w:rsid w:val="00217D90"/>
    <w:rsid w:val="00220F78"/>
    <w:rsid w:val="00231021"/>
    <w:rsid w:val="0024014B"/>
    <w:rsid w:val="00244983"/>
    <w:rsid w:val="002536E6"/>
    <w:rsid w:val="00255F4C"/>
    <w:rsid w:val="00256091"/>
    <w:rsid w:val="00257033"/>
    <w:rsid w:val="00260036"/>
    <w:rsid w:val="00263010"/>
    <w:rsid w:val="002640C0"/>
    <w:rsid w:val="00265C0C"/>
    <w:rsid w:val="002660D3"/>
    <w:rsid w:val="0026689A"/>
    <w:rsid w:val="0027115B"/>
    <w:rsid w:val="00282B83"/>
    <w:rsid w:val="0028355D"/>
    <w:rsid w:val="00284428"/>
    <w:rsid w:val="002864E3"/>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60D7"/>
    <w:rsid w:val="0039010C"/>
    <w:rsid w:val="00395C4B"/>
    <w:rsid w:val="003977B2"/>
    <w:rsid w:val="00397D1E"/>
    <w:rsid w:val="00397D26"/>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0512"/>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1CA3"/>
    <w:rsid w:val="004925D2"/>
    <w:rsid w:val="004A3852"/>
    <w:rsid w:val="004A7EC0"/>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1E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3C9"/>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5AED"/>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5110"/>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3264"/>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716B"/>
    <w:rsid w:val="00921320"/>
    <w:rsid w:val="009259F4"/>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1D58"/>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005A"/>
    <w:rsid w:val="00A41308"/>
    <w:rsid w:val="00A43BC1"/>
    <w:rsid w:val="00A44BCD"/>
    <w:rsid w:val="00A475E0"/>
    <w:rsid w:val="00A523DE"/>
    <w:rsid w:val="00A52F4F"/>
    <w:rsid w:val="00A56F16"/>
    <w:rsid w:val="00A60041"/>
    <w:rsid w:val="00A67191"/>
    <w:rsid w:val="00A67249"/>
    <w:rsid w:val="00A71CDC"/>
    <w:rsid w:val="00A720C5"/>
    <w:rsid w:val="00A723E8"/>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3AD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5868"/>
    <w:rsid w:val="00B80113"/>
    <w:rsid w:val="00B80254"/>
    <w:rsid w:val="00B8319C"/>
    <w:rsid w:val="00B845F6"/>
    <w:rsid w:val="00B8662B"/>
    <w:rsid w:val="00B86F85"/>
    <w:rsid w:val="00B874BE"/>
    <w:rsid w:val="00B87514"/>
    <w:rsid w:val="00B87600"/>
    <w:rsid w:val="00B96D7C"/>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08CC"/>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0AB4"/>
    <w:rsid w:val="00D41CB0"/>
    <w:rsid w:val="00D4453E"/>
    <w:rsid w:val="00D5545F"/>
    <w:rsid w:val="00D63A4B"/>
    <w:rsid w:val="00D678C8"/>
    <w:rsid w:val="00D7089B"/>
    <w:rsid w:val="00D74634"/>
    <w:rsid w:val="00D75B36"/>
    <w:rsid w:val="00D77206"/>
    <w:rsid w:val="00D85EEE"/>
    <w:rsid w:val="00D90676"/>
    <w:rsid w:val="00D93EB7"/>
    <w:rsid w:val="00D961FE"/>
    <w:rsid w:val="00DA1255"/>
    <w:rsid w:val="00DA1F12"/>
    <w:rsid w:val="00DA2BE8"/>
    <w:rsid w:val="00DA5A0E"/>
    <w:rsid w:val="00DA6503"/>
    <w:rsid w:val="00DA6D45"/>
    <w:rsid w:val="00DA719B"/>
    <w:rsid w:val="00DB0F17"/>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E7FCA"/>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A23A3"/>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2716"/>
    <w:rsid w:val="00F568E8"/>
    <w:rsid w:val="00F60934"/>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27281A8-0FFB-4363-B82F-DD4E5CD83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370BD3-3FB5-441F-B8CA-59FDC540B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2675</Words>
  <Characters>14446</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Camila Caroline Rocha Peres</cp:lastModifiedBy>
  <cp:revision>10</cp:revision>
  <cp:lastPrinted>2017-09-05T13:35:00Z</cp:lastPrinted>
  <dcterms:created xsi:type="dcterms:W3CDTF">2017-09-05T13:17:00Z</dcterms:created>
  <dcterms:modified xsi:type="dcterms:W3CDTF">2017-09-06T15:24:00Z</dcterms:modified>
</cp:coreProperties>
</file>