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536E6">
        <w:rPr>
          <w:rFonts w:ascii="Arial" w:hAnsi="Arial" w:cs="Arial"/>
          <w:b/>
          <w:sz w:val="16"/>
          <w:szCs w:val="16"/>
        </w:rPr>
        <w:t>200</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2536E6">
        <w:rPr>
          <w:rFonts w:ascii="Arial" w:hAnsi="Arial" w:cs="Arial"/>
          <w:b/>
          <w:bCs/>
          <w:sz w:val="16"/>
          <w:szCs w:val="16"/>
        </w:rPr>
        <w:t>018</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A848CB">
        <w:rPr>
          <w:rFonts w:ascii="Arial" w:hAnsi="Arial" w:cs="Arial"/>
          <w:b/>
          <w:bCs/>
          <w:sz w:val="16"/>
          <w:szCs w:val="16"/>
        </w:rPr>
        <w:t>01-1</w:t>
      </w:r>
      <w:r w:rsidR="002536E6">
        <w:rPr>
          <w:rFonts w:ascii="Arial" w:hAnsi="Arial" w:cs="Arial"/>
          <w:b/>
          <w:bCs/>
          <w:sz w:val="16"/>
          <w:szCs w:val="16"/>
        </w:rPr>
        <w:t>712.12063</w:t>
      </w:r>
      <w:r w:rsidR="00A848CB">
        <w:rPr>
          <w:rFonts w:ascii="Arial" w:hAnsi="Arial" w:cs="Arial"/>
          <w:b/>
          <w:bCs/>
          <w:sz w:val="16"/>
          <w:szCs w:val="16"/>
        </w:rPr>
        <w:t>-00/201</w:t>
      </w:r>
      <w:r w:rsidR="009259F4">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2536E6">
        <w:rPr>
          <w:rFonts w:ascii="Arial" w:hAnsi="Arial" w:cs="Arial"/>
          <w:b/>
          <w:bCs/>
          <w:color w:val="000000"/>
          <w:sz w:val="16"/>
          <w:szCs w:val="16"/>
        </w:rPr>
        <w:t xml:space="preserve">REGISTRAR O </w:t>
      </w:r>
      <w:r w:rsidRPr="002536E6">
        <w:rPr>
          <w:rFonts w:ascii="Arial" w:hAnsi="Arial" w:cs="Arial"/>
          <w:b/>
          <w:color w:val="000000"/>
          <w:sz w:val="16"/>
          <w:szCs w:val="16"/>
        </w:rPr>
        <w:t>PREÇ</w:t>
      </w:r>
      <w:r w:rsidR="00F17DD3" w:rsidRPr="002536E6">
        <w:rPr>
          <w:rFonts w:ascii="Arial" w:hAnsi="Arial" w:cs="Arial"/>
          <w:b/>
          <w:color w:val="000000"/>
          <w:sz w:val="16"/>
          <w:szCs w:val="16"/>
        </w:rPr>
        <w:t>O</w:t>
      </w:r>
      <w:r w:rsidR="002536E6" w:rsidRPr="002536E6">
        <w:rPr>
          <w:rFonts w:ascii="Arial" w:hAnsi="Arial" w:cs="Arial"/>
          <w:color w:val="000000"/>
          <w:sz w:val="16"/>
          <w:szCs w:val="16"/>
        </w:rPr>
        <w:t xml:space="preserve"> para futura e eventual aquisição de objeto a futura, eventual e parcelada contratação de material de consumo (Produtos do Grupo de Apresentação </w:t>
      </w:r>
      <w:r w:rsidR="002536E6" w:rsidRPr="002536E6">
        <w:rPr>
          <w:rFonts w:ascii="Arial" w:hAnsi="Arial" w:cs="Arial"/>
          <w:b/>
          <w:color w:val="000000"/>
          <w:sz w:val="16"/>
          <w:szCs w:val="16"/>
        </w:rPr>
        <w:t>“MATERIAIS PENSO I”</w:t>
      </w:r>
      <w:r w:rsidR="002536E6" w:rsidRPr="002536E6">
        <w:rPr>
          <w:rFonts w:ascii="Arial" w:hAnsi="Arial" w:cs="Arial"/>
          <w:color w:val="000000"/>
          <w:sz w:val="16"/>
          <w:szCs w:val="16"/>
        </w:rPr>
        <w:t xml:space="preserve"> Luvas, Sondas, Esparadrapo, Gazes, Seringas e outros), com a finalidade de atender as necessidades e demandas do Núcleo de Mandados Judiciais – NMJ, setor/núcleo vinculado à estrutura organizacional e operacional da Secretaria de Estado da Saúde – SESAU/RO</w:t>
      </w:r>
      <w:r w:rsidR="00C308CC" w:rsidRPr="002536E6">
        <w:rPr>
          <w:rFonts w:ascii="Arial" w:hAnsi="Arial" w:cs="Arial"/>
          <w:color w:val="000000"/>
          <w:sz w:val="16"/>
          <w:szCs w:val="16"/>
        </w:rPr>
        <w:t>,</w:t>
      </w:r>
      <w:r w:rsidR="00A212A5" w:rsidRPr="002536E6">
        <w:rPr>
          <w:rFonts w:ascii="Arial" w:hAnsi="Arial" w:cs="Arial"/>
          <w:color w:val="000000"/>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Pr="009259F4" w:rsidRDefault="002E300A" w:rsidP="008C7613">
      <w:pPr>
        <w:jc w:val="both"/>
        <w:rPr>
          <w:rFonts w:ascii="Arial" w:hAnsi="Arial" w:cs="Arial"/>
          <w:sz w:val="16"/>
          <w:szCs w:val="16"/>
        </w:rPr>
      </w:pPr>
      <w:r w:rsidRPr="002536E6">
        <w:rPr>
          <w:rFonts w:ascii="Arial" w:hAnsi="Arial" w:cs="Arial"/>
          <w:b/>
          <w:sz w:val="16"/>
          <w:szCs w:val="16"/>
        </w:rPr>
        <w:t>REGISTRAR O PREÇO</w:t>
      </w:r>
      <w:r w:rsidR="00524202" w:rsidRPr="009259F4">
        <w:rPr>
          <w:rFonts w:ascii="Arial" w:hAnsi="Arial" w:cs="Arial"/>
          <w:sz w:val="16"/>
          <w:szCs w:val="16"/>
        </w:rPr>
        <w:t xml:space="preserve"> </w:t>
      </w:r>
      <w:r w:rsidR="002536E6" w:rsidRPr="002536E6">
        <w:rPr>
          <w:rFonts w:ascii="Arial" w:hAnsi="Arial" w:cs="Arial"/>
          <w:color w:val="000000"/>
          <w:sz w:val="16"/>
          <w:szCs w:val="16"/>
        </w:rPr>
        <w:t xml:space="preserve">para futura e eventual aquisição de objeto a futura, eventual e parcelada contratação de material de consumo (Produtos do Grupo de Apresentação </w:t>
      </w:r>
      <w:r w:rsidR="002536E6" w:rsidRPr="002536E6">
        <w:rPr>
          <w:rFonts w:ascii="Arial" w:hAnsi="Arial" w:cs="Arial"/>
          <w:b/>
          <w:color w:val="000000"/>
          <w:sz w:val="16"/>
          <w:szCs w:val="16"/>
        </w:rPr>
        <w:t>“MATERIAIS PENSO I”</w:t>
      </w:r>
      <w:r w:rsidR="002536E6" w:rsidRPr="002536E6">
        <w:rPr>
          <w:rFonts w:ascii="Arial" w:hAnsi="Arial" w:cs="Arial"/>
          <w:color w:val="000000"/>
          <w:sz w:val="16"/>
          <w:szCs w:val="16"/>
        </w:rPr>
        <w:t xml:space="preserve"> Luvas, Sondas, Esparadrapo, Gazes, Seringas e outros), com a finalidade de atender as necessidades e demandas do Núcleo de Mandados Judiciais – NMJ, setor/núcleo vinculado à estrutura organizacional e operacional da Secretaria de Estado da Saúde – SESAU/RO</w:t>
      </w:r>
      <w:r w:rsidR="009259F4" w:rsidRPr="009259F4">
        <w:rPr>
          <w:rFonts w:ascii="Arial" w:hAnsi="Arial" w:cs="Arial"/>
          <w:sz w:val="16"/>
          <w:szCs w:val="16"/>
        </w:rPr>
        <w:t>.</w:t>
      </w:r>
    </w:p>
    <w:p w:rsidR="009259F4"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6B04DB">
      <w:pPr>
        <w:pStyle w:val="PargrafodaLista"/>
        <w:ind w:left="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137FCC">
      <w:pPr>
        <w:spacing w:line="360" w:lineRule="auto"/>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1012"/>
        <w:gridCol w:w="71"/>
      </w:tblGrid>
      <w:tr w:rsidR="006B04DB" w:rsidRPr="002536E6" w:rsidTr="002536E6">
        <w:trPr>
          <w:gridAfter w:val="1"/>
          <w:wAfter w:w="32" w:type="pct"/>
          <w:trHeight w:val="439"/>
        </w:trPr>
        <w:tc>
          <w:tcPr>
            <w:tcW w:w="4968" w:type="pct"/>
            <w:tcBorders>
              <w:top w:val="nil"/>
              <w:left w:val="nil"/>
              <w:bottom w:val="nil"/>
              <w:right w:val="nil"/>
            </w:tcBorders>
          </w:tcPr>
          <w:p w:rsidR="002536E6" w:rsidRDefault="00CF6980" w:rsidP="002536E6">
            <w:pPr>
              <w:pStyle w:val="PargrafodaLista"/>
              <w:numPr>
                <w:ilvl w:val="1"/>
                <w:numId w:val="1"/>
              </w:numPr>
              <w:tabs>
                <w:tab w:val="clear" w:pos="360"/>
                <w:tab w:val="num" w:pos="-71"/>
                <w:tab w:val="left" w:pos="426"/>
              </w:tabs>
              <w:ind w:left="0" w:firstLine="0"/>
              <w:jc w:val="both"/>
              <w:rPr>
                <w:rFonts w:ascii="Arial" w:hAnsi="Arial" w:cs="Arial"/>
                <w:sz w:val="16"/>
                <w:szCs w:val="16"/>
              </w:rPr>
            </w:pPr>
            <w:r w:rsidRPr="002536E6">
              <w:rPr>
                <w:rFonts w:ascii="Arial" w:hAnsi="Arial" w:cs="Arial"/>
                <w:b/>
                <w:sz w:val="16"/>
                <w:szCs w:val="16"/>
              </w:rPr>
              <w:t>DO PRAZO DE ENTREGA</w:t>
            </w:r>
            <w:r w:rsidR="00214276" w:rsidRPr="002536E6">
              <w:rPr>
                <w:rFonts w:ascii="Arial" w:hAnsi="Arial" w:cs="Arial"/>
                <w:b/>
                <w:sz w:val="16"/>
                <w:szCs w:val="16"/>
              </w:rPr>
              <w:t>:</w:t>
            </w:r>
            <w:r w:rsidR="00214276" w:rsidRPr="002536E6">
              <w:rPr>
                <w:rFonts w:ascii="Arial" w:hAnsi="Arial" w:cs="Arial"/>
                <w:sz w:val="16"/>
                <w:szCs w:val="16"/>
              </w:rPr>
              <w:t xml:space="preserve"> </w:t>
            </w:r>
            <w:r w:rsidR="002536E6" w:rsidRPr="002536E6">
              <w:rPr>
                <w:rFonts w:ascii="Arial" w:hAnsi="Arial" w:cs="Arial"/>
                <w:sz w:val="16"/>
                <w:szCs w:val="16"/>
              </w:rPr>
              <w:t>Por se tratar de demanda judicial com prazo exíguo de cumprimento, a entrega deverá ser efetuada no prazo máximo de 05 (cinco) dias corridos, na totalidade do objeto contratado, contados a partir do recebimento da Nota de Empenho.</w:t>
            </w:r>
          </w:p>
          <w:p w:rsidR="002536E6" w:rsidRPr="002536E6" w:rsidRDefault="002536E6" w:rsidP="002536E6">
            <w:pPr>
              <w:pStyle w:val="PargrafodaLista"/>
              <w:tabs>
                <w:tab w:val="left" w:pos="355"/>
              </w:tabs>
              <w:ind w:left="360"/>
              <w:jc w:val="both"/>
              <w:rPr>
                <w:rFonts w:ascii="Arial" w:hAnsi="Arial" w:cs="Arial"/>
                <w:sz w:val="16"/>
                <w:szCs w:val="16"/>
              </w:rPr>
            </w:pPr>
          </w:p>
          <w:p w:rsidR="002536E6" w:rsidRPr="002536E6" w:rsidRDefault="002536E6" w:rsidP="002536E6">
            <w:pPr>
              <w:pStyle w:val="PargrafodaLista"/>
              <w:numPr>
                <w:ilvl w:val="1"/>
                <w:numId w:val="1"/>
              </w:numPr>
              <w:tabs>
                <w:tab w:val="clear" w:pos="360"/>
                <w:tab w:val="num" w:pos="-71"/>
                <w:tab w:val="left" w:pos="142"/>
                <w:tab w:val="left" w:pos="426"/>
              </w:tabs>
              <w:ind w:left="0" w:firstLine="0"/>
              <w:jc w:val="both"/>
              <w:rPr>
                <w:rFonts w:ascii="Arial" w:hAnsi="Arial" w:cs="Arial"/>
                <w:sz w:val="16"/>
                <w:szCs w:val="16"/>
              </w:rPr>
            </w:pPr>
            <w:r w:rsidRPr="002536E6">
              <w:rPr>
                <w:rFonts w:ascii="Arial" w:hAnsi="Arial" w:cs="Arial"/>
                <w:sz w:val="16"/>
                <w:szCs w:val="16"/>
              </w:rPr>
              <w:t>A empresa vencedora deverá comunicar a data e o horário previsto para a entrega dos produtos a Comissão de Recebimento de Materiais, Bens e Serviços da Secretaria de Estado da Saúde de Rondônia, através da Comissão de Recebimento do NMJ/SESAU-RO – Relativo a Medicamentos e Materiais Médicos Hospitalares, no horário do expediente, com 48 (quarenta e oito) horas de antecedência.</w:t>
            </w:r>
          </w:p>
          <w:p w:rsidR="00DE77D2" w:rsidRPr="00C80482" w:rsidRDefault="00DE77D2" w:rsidP="002536E6">
            <w:pPr>
              <w:pStyle w:val="PargrafodaLista"/>
              <w:tabs>
                <w:tab w:val="left" w:pos="355"/>
              </w:tabs>
              <w:ind w:left="360"/>
              <w:jc w:val="both"/>
              <w:rPr>
                <w:rFonts w:ascii="Arial" w:hAnsi="Arial" w:cs="Arial"/>
                <w:sz w:val="16"/>
                <w:szCs w:val="16"/>
              </w:rPr>
            </w:pPr>
          </w:p>
        </w:tc>
      </w:tr>
      <w:tr w:rsidR="006B04DB" w:rsidRPr="002536E6" w:rsidTr="00DE77D2">
        <w:tc>
          <w:tcPr>
            <w:tcW w:w="5000" w:type="pct"/>
            <w:gridSpan w:val="2"/>
            <w:tcBorders>
              <w:top w:val="nil"/>
              <w:left w:val="nil"/>
              <w:bottom w:val="nil"/>
              <w:right w:val="nil"/>
            </w:tcBorders>
          </w:tcPr>
          <w:p w:rsidR="0091716B" w:rsidRDefault="0091716B" w:rsidP="002536E6">
            <w:pPr>
              <w:tabs>
                <w:tab w:val="left" w:pos="0"/>
                <w:tab w:val="left" w:pos="142"/>
                <w:tab w:val="left" w:pos="567"/>
                <w:tab w:val="left" w:pos="709"/>
              </w:tabs>
              <w:jc w:val="both"/>
              <w:rPr>
                <w:rFonts w:ascii="Arial" w:hAnsi="Arial" w:cs="Arial"/>
                <w:sz w:val="16"/>
                <w:szCs w:val="16"/>
              </w:rPr>
            </w:pPr>
            <w:r w:rsidRPr="002536E6">
              <w:rPr>
                <w:rFonts w:ascii="Arial" w:hAnsi="Arial" w:cs="Arial"/>
                <w:sz w:val="16"/>
                <w:szCs w:val="16"/>
              </w:rPr>
              <w:t xml:space="preserve">6.4 </w:t>
            </w:r>
            <w:r w:rsidR="00CF6980" w:rsidRPr="002536E6">
              <w:rPr>
                <w:rFonts w:ascii="Arial" w:hAnsi="Arial" w:cs="Arial"/>
                <w:b/>
                <w:sz w:val="16"/>
                <w:szCs w:val="16"/>
              </w:rPr>
              <w:t>DO LOCAL DE ENTREGA</w:t>
            </w:r>
            <w:r w:rsidR="006B04DB" w:rsidRPr="002536E6">
              <w:rPr>
                <w:rFonts w:ascii="Arial" w:hAnsi="Arial" w:cs="Arial"/>
                <w:b/>
                <w:sz w:val="16"/>
                <w:szCs w:val="16"/>
              </w:rPr>
              <w:t>:</w:t>
            </w:r>
            <w:r w:rsidR="00370949" w:rsidRPr="002536E6">
              <w:rPr>
                <w:rFonts w:ascii="Arial" w:hAnsi="Arial" w:cs="Arial"/>
                <w:sz w:val="16"/>
                <w:szCs w:val="16"/>
              </w:rPr>
              <w:t xml:space="preserve"> </w:t>
            </w:r>
            <w:r w:rsidR="002536E6" w:rsidRPr="002536E6">
              <w:rPr>
                <w:rFonts w:ascii="Arial" w:hAnsi="Arial" w:cs="Arial"/>
                <w:sz w:val="16"/>
                <w:szCs w:val="16"/>
              </w:rPr>
              <w:t>Os materiais/produtos/insumos hospitalares deverão ser entregues no: Setor de Dispensação e Almoxarifado do Núcleo de Ações Judiciais - NMJ/SESAU, sito a Av. Calama, 1750 – Bairro: São João Bosco – Fone: (69) 3216-7214/3216-7320 – E-mail: juridico.nmj.sesau@gmail.com - CEP: 78.803-768 – Porto Velho/RO, horário de expediente das repartições estaduais públicas, sendo das 07h30min horas às 13h30min horas, de segunda a sexta-feira. Aos cuidados dos membros da Comissão de Recebimento NMJ/SESAU-RO</w:t>
            </w:r>
          </w:p>
          <w:p w:rsidR="00DB0F17" w:rsidRDefault="00DB0F17" w:rsidP="009259F4">
            <w:pPr>
              <w:tabs>
                <w:tab w:val="left" w:pos="0"/>
                <w:tab w:val="left" w:pos="142"/>
                <w:tab w:val="left" w:pos="567"/>
                <w:tab w:val="left" w:pos="709"/>
              </w:tabs>
              <w:jc w:val="both"/>
              <w:rPr>
                <w:rFonts w:ascii="Arial" w:hAnsi="Arial" w:cs="Arial"/>
                <w:sz w:val="16"/>
                <w:szCs w:val="16"/>
              </w:rPr>
            </w:pPr>
          </w:p>
          <w:p w:rsidR="00DB0F17" w:rsidRPr="005765D3" w:rsidRDefault="00DB0F17"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B96D7C" w:rsidRDefault="00B96D7C" w:rsidP="00B96D7C">
      <w:pPr>
        <w:pStyle w:val="PargrafodaLista"/>
        <w:numPr>
          <w:ilvl w:val="1"/>
          <w:numId w:val="6"/>
        </w:numPr>
        <w:tabs>
          <w:tab w:val="clear" w:pos="307"/>
          <w:tab w:val="num" w:pos="0"/>
        </w:tabs>
        <w:spacing w:line="360" w:lineRule="auto"/>
        <w:ind w:left="0" w:firstLine="0"/>
        <w:jc w:val="both"/>
        <w:rPr>
          <w:rFonts w:ascii="Arial" w:hAnsi="Arial" w:cs="Arial"/>
          <w:sz w:val="16"/>
          <w:szCs w:val="16"/>
        </w:rPr>
      </w:pPr>
      <w:r w:rsidRPr="00B96D7C">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B96D7C" w:rsidRDefault="00B96D7C" w:rsidP="00B96D7C">
      <w:pPr>
        <w:pStyle w:val="PargrafodaLista"/>
        <w:numPr>
          <w:ilvl w:val="1"/>
          <w:numId w:val="6"/>
        </w:numPr>
        <w:tabs>
          <w:tab w:val="clear" w:pos="307"/>
          <w:tab w:val="num" w:pos="0"/>
        </w:tabs>
        <w:spacing w:line="360" w:lineRule="auto"/>
        <w:ind w:left="0" w:firstLine="0"/>
        <w:jc w:val="both"/>
        <w:rPr>
          <w:rFonts w:ascii="Arial" w:hAnsi="Arial" w:cs="Arial"/>
          <w:sz w:val="16"/>
          <w:szCs w:val="16"/>
        </w:rPr>
      </w:pPr>
      <w:r w:rsidRPr="00B96D7C">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96D7C" w:rsidRDefault="00B96D7C" w:rsidP="00B96D7C">
      <w:pPr>
        <w:pStyle w:val="PargrafodaLista"/>
        <w:numPr>
          <w:ilvl w:val="1"/>
          <w:numId w:val="6"/>
        </w:numPr>
        <w:tabs>
          <w:tab w:val="clear" w:pos="307"/>
          <w:tab w:val="num" w:pos="0"/>
        </w:tabs>
        <w:spacing w:line="360" w:lineRule="auto"/>
        <w:ind w:left="0" w:firstLine="0"/>
        <w:jc w:val="both"/>
        <w:rPr>
          <w:rFonts w:ascii="Arial" w:hAnsi="Arial" w:cs="Arial"/>
          <w:sz w:val="16"/>
          <w:szCs w:val="16"/>
        </w:rPr>
      </w:pPr>
      <w:r w:rsidRPr="00B96D7C">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B96D7C" w:rsidRDefault="00B96D7C" w:rsidP="00B96D7C">
      <w:pPr>
        <w:pStyle w:val="PargrafodaLista"/>
        <w:numPr>
          <w:ilvl w:val="1"/>
          <w:numId w:val="6"/>
        </w:numPr>
        <w:tabs>
          <w:tab w:val="clear" w:pos="307"/>
          <w:tab w:val="num" w:pos="0"/>
        </w:tabs>
        <w:spacing w:line="360" w:lineRule="auto"/>
        <w:ind w:left="0" w:firstLine="0"/>
        <w:jc w:val="both"/>
        <w:rPr>
          <w:rFonts w:ascii="Arial" w:hAnsi="Arial" w:cs="Arial"/>
          <w:sz w:val="16"/>
          <w:szCs w:val="16"/>
        </w:rPr>
      </w:pPr>
      <w:r w:rsidRPr="00B96D7C">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B96D7C" w:rsidRDefault="00B96D7C" w:rsidP="00B96D7C">
      <w:pPr>
        <w:pStyle w:val="PargrafodaLista"/>
        <w:numPr>
          <w:ilvl w:val="1"/>
          <w:numId w:val="6"/>
        </w:numPr>
        <w:tabs>
          <w:tab w:val="clear" w:pos="307"/>
          <w:tab w:val="num" w:pos="0"/>
        </w:tabs>
        <w:spacing w:line="360" w:lineRule="auto"/>
        <w:ind w:left="0" w:firstLine="0"/>
        <w:jc w:val="both"/>
        <w:rPr>
          <w:rFonts w:ascii="Arial" w:hAnsi="Arial" w:cs="Arial"/>
          <w:sz w:val="16"/>
          <w:szCs w:val="16"/>
        </w:rPr>
      </w:pPr>
      <w:r w:rsidRPr="00B96D7C">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B96D7C" w:rsidRDefault="00B96D7C" w:rsidP="00B96D7C">
      <w:pPr>
        <w:pStyle w:val="PargrafodaLista"/>
        <w:numPr>
          <w:ilvl w:val="1"/>
          <w:numId w:val="6"/>
        </w:numPr>
        <w:tabs>
          <w:tab w:val="clear" w:pos="307"/>
          <w:tab w:val="num" w:pos="0"/>
        </w:tabs>
        <w:spacing w:line="360" w:lineRule="auto"/>
        <w:ind w:left="0" w:firstLine="0"/>
        <w:jc w:val="both"/>
        <w:rPr>
          <w:rFonts w:ascii="Arial" w:hAnsi="Arial" w:cs="Arial"/>
          <w:sz w:val="16"/>
          <w:szCs w:val="16"/>
        </w:rPr>
      </w:pPr>
      <w:r w:rsidRPr="00B96D7C">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96D7C" w:rsidRDefault="00B96D7C" w:rsidP="00B96D7C">
      <w:pPr>
        <w:pStyle w:val="PargrafodaLista"/>
        <w:numPr>
          <w:ilvl w:val="1"/>
          <w:numId w:val="6"/>
        </w:numPr>
        <w:tabs>
          <w:tab w:val="clear" w:pos="307"/>
          <w:tab w:val="num" w:pos="0"/>
        </w:tabs>
        <w:spacing w:line="360" w:lineRule="auto"/>
        <w:ind w:left="0" w:firstLine="0"/>
        <w:jc w:val="both"/>
        <w:rPr>
          <w:rFonts w:ascii="Arial" w:hAnsi="Arial" w:cs="Arial"/>
          <w:sz w:val="16"/>
          <w:szCs w:val="16"/>
        </w:rPr>
      </w:pPr>
      <w:r w:rsidRPr="00B96D7C">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96D7C" w:rsidRDefault="00B96D7C" w:rsidP="00B96D7C">
      <w:pPr>
        <w:pStyle w:val="PargrafodaLista"/>
        <w:numPr>
          <w:ilvl w:val="1"/>
          <w:numId w:val="6"/>
        </w:numPr>
        <w:tabs>
          <w:tab w:val="clear" w:pos="307"/>
          <w:tab w:val="num" w:pos="0"/>
        </w:tabs>
        <w:spacing w:line="360" w:lineRule="auto"/>
        <w:ind w:left="0" w:firstLine="0"/>
        <w:jc w:val="both"/>
        <w:rPr>
          <w:rFonts w:ascii="Arial" w:hAnsi="Arial" w:cs="Arial"/>
          <w:sz w:val="16"/>
          <w:szCs w:val="16"/>
        </w:rPr>
      </w:pPr>
      <w:r w:rsidRPr="00B96D7C">
        <w:rPr>
          <w:rFonts w:ascii="Arial" w:hAnsi="Arial" w:cs="Arial"/>
          <w:sz w:val="16"/>
          <w:szCs w:val="16"/>
        </w:rPr>
        <w:t>São exemplos de infrações administrativas penalizáveis, nos termos da Lei nº 8.666, de 1993, da Lei nº 10.520, de 2002, do Decreto nº 3.555, de 2000, e do Decreto nº 5.450, de 2005:</w:t>
      </w:r>
    </w:p>
    <w:p w:rsidR="00B96D7C" w:rsidRPr="00B96D7C" w:rsidRDefault="00B96D7C" w:rsidP="00B96D7C">
      <w:pPr>
        <w:pStyle w:val="PargrafodaLista"/>
        <w:spacing w:line="360" w:lineRule="auto"/>
        <w:ind w:left="0"/>
        <w:jc w:val="both"/>
        <w:rPr>
          <w:rFonts w:ascii="Arial" w:hAnsi="Arial" w:cs="Arial"/>
          <w:sz w:val="16"/>
          <w:szCs w:val="16"/>
        </w:rPr>
      </w:pPr>
    </w:p>
    <w:p w:rsidR="00B96D7C" w:rsidRPr="00B96D7C" w:rsidRDefault="00B96D7C" w:rsidP="00B96D7C">
      <w:pPr>
        <w:pStyle w:val="PargrafodaLista"/>
        <w:spacing w:line="360" w:lineRule="auto"/>
        <w:ind w:left="307"/>
        <w:jc w:val="both"/>
        <w:rPr>
          <w:rFonts w:ascii="Arial" w:hAnsi="Arial" w:cs="Arial"/>
          <w:sz w:val="16"/>
          <w:szCs w:val="16"/>
        </w:rPr>
      </w:pPr>
      <w:r w:rsidRPr="00B96D7C">
        <w:rPr>
          <w:rFonts w:ascii="Arial" w:hAnsi="Arial" w:cs="Arial"/>
          <w:sz w:val="16"/>
          <w:szCs w:val="16"/>
        </w:rPr>
        <w:t>a) Inexecução total ou parcial do contrato.</w:t>
      </w:r>
    </w:p>
    <w:p w:rsidR="00B96D7C" w:rsidRPr="00B96D7C" w:rsidRDefault="00B96D7C" w:rsidP="00B96D7C">
      <w:pPr>
        <w:pStyle w:val="PargrafodaLista"/>
        <w:spacing w:line="360" w:lineRule="auto"/>
        <w:ind w:left="307"/>
        <w:jc w:val="both"/>
        <w:rPr>
          <w:rFonts w:ascii="Arial" w:hAnsi="Arial" w:cs="Arial"/>
          <w:sz w:val="16"/>
          <w:szCs w:val="16"/>
        </w:rPr>
      </w:pPr>
      <w:r w:rsidRPr="00B96D7C">
        <w:rPr>
          <w:rFonts w:ascii="Arial" w:hAnsi="Arial" w:cs="Arial"/>
          <w:sz w:val="16"/>
          <w:szCs w:val="16"/>
        </w:rPr>
        <w:t>b) Apresentação de documentação falsa.</w:t>
      </w:r>
    </w:p>
    <w:p w:rsidR="00B96D7C" w:rsidRPr="00B96D7C" w:rsidRDefault="00B96D7C" w:rsidP="00B96D7C">
      <w:pPr>
        <w:pStyle w:val="PargrafodaLista"/>
        <w:spacing w:line="360" w:lineRule="auto"/>
        <w:ind w:left="307"/>
        <w:jc w:val="both"/>
        <w:rPr>
          <w:rFonts w:ascii="Arial" w:hAnsi="Arial" w:cs="Arial"/>
          <w:sz w:val="16"/>
          <w:szCs w:val="16"/>
        </w:rPr>
      </w:pPr>
      <w:r w:rsidRPr="00B96D7C">
        <w:rPr>
          <w:rFonts w:ascii="Arial" w:hAnsi="Arial" w:cs="Arial"/>
          <w:sz w:val="16"/>
          <w:szCs w:val="16"/>
        </w:rPr>
        <w:t>c) Comportamento inidôneo.</w:t>
      </w:r>
    </w:p>
    <w:p w:rsidR="00B96D7C" w:rsidRPr="00B96D7C" w:rsidRDefault="00B96D7C" w:rsidP="00B96D7C">
      <w:pPr>
        <w:pStyle w:val="PargrafodaLista"/>
        <w:spacing w:line="360" w:lineRule="auto"/>
        <w:ind w:left="307"/>
        <w:jc w:val="both"/>
        <w:rPr>
          <w:rFonts w:ascii="Arial" w:hAnsi="Arial" w:cs="Arial"/>
          <w:sz w:val="16"/>
          <w:szCs w:val="16"/>
        </w:rPr>
      </w:pPr>
      <w:r w:rsidRPr="00B96D7C">
        <w:rPr>
          <w:rFonts w:ascii="Arial" w:hAnsi="Arial" w:cs="Arial"/>
          <w:sz w:val="16"/>
          <w:szCs w:val="16"/>
        </w:rPr>
        <w:t>d) Fraude fiscal.</w:t>
      </w:r>
    </w:p>
    <w:p w:rsidR="00B96D7C" w:rsidRDefault="00B96D7C" w:rsidP="00B96D7C">
      <w:pPr>
        <w:pStyle w:val="PargrafodaLista"/>
        <w:spacing w:line="360" w:lineRule="auto"/>
        <w:ind w:left="307"/>
        <w:jc w:val="both"/>
        <w:rPr>
          <w:rFonts w:ascii="Arial" w:hAnsi="Arial" w:cs="Arial"/>
          <w:sz w:val="16"/>
          <w:szCs w:val="16"/>
        </w:rPr>
      </w:pPr>
      <w:r w:rsidRPr="00B96D7C">
        <w:rPr>
          <w:rFonts w:ascii="Arial" w:hAnsi="Arial" w:cs="Arial"/>
          <w:sz w:val="16"/>
          <w:szCs w:val="16"/>
        </w:rPr>
        <w:t>e) Descumprimento de qualquer dos deveres elencados no Edital ou no Contrato.</w:t>
      </w:r>
    </w:p>
    <w:p w:rsidR="00B96D7C" w:rsidRDefault="00B96D7C" w:rsidP="00B96D7C">
      <w:pPr>
        <w:pStyle w:val="PargrafodaLista"/>
        <w:spacing w:line="360" w:lineRule="auto"/>
        <w:ind w:left="307"/>
        <w:jc w:val="both"/>
        <w:rPr>
          <w:rFonts w:ascii="Arial" w:hAnsi="Arial" w:cs="Arial"/>
          <w:sz w:val="16"/>
          <w:szCs w:val="16"/>
        </w:rPr>
      </w:pPr>
    </w:p>
    <w:p w:rsidR="00B96D7C" w:rsidRDefault="00B96D7C" w:rsidP="00B96D7C">
      <w:pPr>
        <w:pStyle w:val="PargrafodaLista"/>
        <w:numPr>
          <w:ilvl w:val="1"/>
          <w:numId w:val="6"/>
        </w:numPr>
        <w:spacing w:line="360" w:lineRule="auto"/>
        <w:jc w:val="both"/>
        <w:rPr>
          <w:rFonts w:ascii="Arial" w:hAnsi="Arial" w:cs="Arial"/>
          <w:sz w:val="16"/>
          <w:szCs w:val="16"/>
        </w:rPr>
      </w:pPr>
      <w:r w:rsidRPr="00B96D7C">
        <w:rPr>
          <w:rFonts w:ascii="Arial" w:hAnsi="Arial" w:cs="Arial"/>
          <w:sz w:val="16"/>
          <w:szCs w:val="16"/>
        </w:rPr>
        <w:tab/>
        <w:t>As sanções serão aplicadas sem prejuízo da responsabilidade civil e criminal que possa ser acionada em desfavor da Contratada, conforme infração cometida e prejuízos causados à administração ou a terceiros.</w:t>
      </w:r>
    </w:p>
    <w:p w:rsidR="00B96D7C" w:rsidRDefault="00B96D7C" w:rsidP="00B96D7C">
      <w:pPr>
        <w:pStyle w:val="PargrafodaLista"/>
        <w:numPr>
          <w:ilvl w:val="1"/>
          <w:numId w:val="6"/>
        </w:numPr>
        <w:spacing w:line="360" w:lineRule="auto"/>
        <w:jc w:val="both"/>
        <w:rPr>
          <w:rFonts w:ascii="Arial" w:hAnsi="Arial" w:cs="Arial"/>
          <w:sz w:val="16"/>
          <w:szCs w:val="16"/>
        </w:rPr>
      </w:pPr>
      <w:r w:rsidRPr="00B96D7C">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B96D7C" w:rsidRDefault="00B96D7C" w:rsidP="00B96D7C">
      <w:pPr>
        <w:pStyle w:val="PargrafodaLista"/>
        <w:spacing w:line="360" w:lineRule="auto"/>
        <w:ind w:left="307"/>
        <w:jc w:val="both"/>
        <w:rPr>
          <w:rFonts w:ascii="Arial" w:hAnsi="Arial" w:cs="Arial"/>
          <w:sz w:val="16"/>
          <w:szCs w:val="16"/>
        </w:rPr>
      </w:pPr>
    </w:p>
    <w:tbl>
      <w:tblPr>
        <w:tblW w:w="0" w:type="auto"/>
        <w:jc w:val="center"/>
        <w:tblInd w:w="10" w:type="dxa"/>
        <w:tblLayout w:type="fixed"/>
        <w:tblCellMar>
          <w:left w:w="0" w:type="dxa"/>
          <w:right w:w="0" w:type="dxa"/>
        </w:tblCellMar>
        <w:tblLook w:val="0000"/>
      </w:tblPr>
      <w:tblGrid>
        <w:gridCol w:w="804"/>
        <w:gridCol w:w="4582"/>
        <w:gridCol w:w="912"/>
        <w:gridCol w:w="1342"/>
      </w:tblGrid>
      <w:tr w:rsidR="00B96D7C" w:rsidRPr="00B96D7C" w:rsidTr="006E5B10">
        <w:trPr>
          <w:jc w:val="center"/>
        </w:trPr>
        <w:tc>
          <w:tcPr>
            <w:tcW w:w="804" w:type="dxa"/>
            <w:tcBorders>
              <w:top w:val="single" w:sz="8"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ITEM</w:t>
            </w:r>
          </w:p>
        </w:tc>
        <w:tc>
          <w:tcPr>
            <w:tcW w:w="4582" w:type="dxa"/>
            <w:tcBorders>
              <w:top w:val="single" w:sz="8"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DESCRIÇÃO DA INFRAÇÃO</w:t>
            </w:r>
          </w:p>
        </w:tc>
        <w:tc>
          <w:tcPr>
            <w:tcW w:w="912" w:type="dxa"/>
            <w:tcBorders>
              <w:top w:val="single" w:sz="8"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GRAU</w:t>
            </w:r>
          </w:p>
        </w:tc>
        <w:tc>
          <w:tcPr>
            <w:tcW w:w="1342" w:type="dxa"/>
            <w:tcBorders>
              <w:top w:val="single" w:sz="8"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MULTA*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Permitir situação que crie a possibilidade ou cause dano físico, lesão corporal ou consequências letais;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06</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4,0% por dia</w:t>
            </w:r>
          </w:p>
        </w:tc>
      </w:tr>
      <w:tr w:rsidR="00B96D7C" w:rsidRPr="00B96D7C" w:rsidTr="006E5B10">
        <w:trPr>
          <w:trHeight w:val="600"/>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2.</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Usar indevidamente informações sigilosas a que teve acesso;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06</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4,0%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lastRenderedPageBreak/>
              <w:t>3.</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Suspender ou interromper, salvo por motivo de força maior ou caso fortuito, os serviços contratuais por dia e por unidade de atendimento;</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05</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3,2%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4.</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Destruir ou danificar documentos por culpa ou dolo de seus agentes;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05</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3,2%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5.</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Recusar-se a executar serviço determinado pela FISCALIZAÇÃO, sem motivo justificado;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04</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1,6%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6.</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Executar serviço incompleto, paliativo substitutivo como por caráter permanente, ou deixar de providenciar recomposição complementar;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0,4%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7.</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Fornecer informação pérfida de serviço ou substituição de Cartão/ equipamento/software;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0,4%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8.</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Manter credenciamento ou descredenciamento de estabelecimento sem a anuência prévia do Gestor do Contrato, por ocorrência(s);</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01</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9.</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01</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 por dia</w:t>
            </w:r>
          </w:p>
        </w:tc>
      </w:tr>
      <w:tr w:rsidR="00B96D7C" w:rsidRPr="00B96D7C" w:rsidTr="006E5B10">
        <w:tblPrEx>
          <w:tblCellMar>
            <w:left w:w="108" w:type="dxa"/>
            <w:right w:w="108" w:type="dxa"/>
          </w:tblCellMar>
        </w:tblPrEx>
        <w:trPr>
          <w:jc w:val="center"/>
        </w:trPr>
        <w:tc>
          <w:tcPr>
            <w:tcW w:w="7640" w:type="dxa"/>
            <w:gridSpan w:val="4"/>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Para os itens a seguir, deixar de:</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10.</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Efetuar o pagamento da rede credenciada no prazo estipulado; por dia e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06</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4,0%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11.</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05</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3,2%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12.</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Efetuar a restauração do sistema e reposição de equipamentos danificados, por motivo e por dia;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04</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1,6%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13.</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03</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0,8% por dia</w:t>
            </w:r>
          </w:p>
        </w:tc>
      </w:tr>
      <w:tr w:rsidR="00B96D7C" w:rsidRPr="00B96D7C" w:rsidTr="006E5B10">
        <w:trPr>
          <w:trHeight w:val="797"/>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14.</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Cumprir determinação formal ou instrução complementar da</w:t>
            </w:r>
          </w:p>
          <w:p w:rsidR="00B96D7C" w:rsidRPr="00B96D7C" w:rsidRDefault="00B96D7C" w:rsidP="006E5B10">
            <w:pPr>
              <w:jc w:val="center"/>
              <w:rPr>
                <w:rFonts w:ascii="Arial" w:hAnsi="Arial" w:cs="Arial"/>
                <w:sz w:val="16"/>
                <w:szCs w:val="16"/>
              </w:rPr>
            </w:pPr>
            <w:r w:rsidRPr="00B96D7C">
              <w:rPr>
                <w:rFonts w:ascii="Arial" w:hAnsi="Arial" w:cs="Arial"/>
                <w:sz w:val="16"/>
                <w:szCs w:val="16"/>
              </w:rPr>
              <w:t>FISCALIZAÇÃO,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03</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0,8%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15.</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Iniciar execução de serviço nos prazos estabelecidos, observados os limites mínimos estabelecidos por este Contrato; por serviço,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0,4%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16.</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Disponibilizar os equipamentos, sistema, estabelecimentos credenciados, em número mínimo, treinamento, suporte e demais necessários à realização dos serviços do escopo do contrato;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04%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17.</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Ressarcir o órgão por eventuais danos causados por sua culpa, em veículos, equipamentos, dados, etc.</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0,4%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18.</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Fornecer as senhas e relatórios exigidos para o objeto, por tipo e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0,4%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19.</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Fiscalizar e controlar, diariamente, a atuação da rede credenciada, por estabelecimento e por dia;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01</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20.</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Credenciar estabelecimento por proposta própria ou encaminhada pelo Gestor do Contrato, por ocorrência e por dia;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01</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 por dia</w:t>
            </w:r>
          </w:p>
        </w:tc>
      </w:tr>
      <w:tr w:rsidR="00B96D7C" w:rsidRPr="00B96D7C" w:rsidTr="006E5B10">
        <w:trPr>
          <w:trHeight w:val="219"/>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21.</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Manter a documentação de habilitação atualizada; por item, por ocorrência.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01</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22.</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Substituir funcionário que se conduza de modo inconveniente ou não atenda às necessidades do Órgão, por funcionário e por dia;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01</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 por dia</w:t>
            </w:r>
          </w:p>
        </w:tc>
      </w:tr>
      <w:tr w:rsidR="00B96D7C" w:rsidRPr="00B96D7C" w:rsidTr="006E5B10">
        <w:trPr>
          <w:jc w:val="center"/>
        </w:trPr>
        <w:tc>
          <w:tcPr>
            <w:tcW w:w="804"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23.</w:t>
            </w:r>
          </w:p>
        </w:tc>
        <w:tc>
          <w:tcPr>
            <w:tcW w:w="458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Fornecer suporte técnico à Contratante e à rede credenciada, por ocorrência e por dia.</w:t>
            </w:r>
          </w:p>
        </w:tc>
        <w:tc>
          <w:tcPr>
            <w:tcW w:w="912" w:type="dxa"/>
            <w:tcBorders>
              <w:top w:val="none" w:sz="0" w:space="0" w:color="000000"/>
              <w:left w:val="single" w:sz="8" w:space="0" w:color="000000"/>
              <w:bottom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01</w:t>
            </w:r>
          </w:p>
        </w:tc>
        <w:tc>
          <w:tcPr>
            <w:tcW w:w="1342" w:type="dxa"/>
            <w:tcBorders>
              <w:top w:val="none" w:sz="0" w:space="0" w:color="000000"/>
              <w:left w:val="single" w:sz="8" w:space="0" w:color="000000"/>
              <w:bottom w:val="single" w:sz="8" w:space="0" w:color="000000"/>
              <w:right w:val="single" w:sz="8" w:space="0" w:color="000000"/>
            </w:tcBorders>
            <w:shd w:val="clear" w:color="auto" w:fill="FFFFFF"/>
          </w:tcPr>
          <w:p w:rsidR="00B96D7C" w:rsidRPr="00B96D7C" w:rsidRDefault="00B96D7C" w:rsidP="006E5B10">
            <w:pPr>
              <w:jc w:val="center"/>
              <w:rPr>
                <w:rFonts w:ascii="Arial" w:hAnsi="Arial" w:cs="Arial"/>
                <w:sz w:val="16"/>
                <w:szCs w:val="16"/>
              </w:rPr>
            </w:pPr>
            <w:r w:rsidRPr="00B96D7C">
              <w:rPr>
                <w:rFonts w:ascii="Arial" w:hAnsi="Arial" w:cs="Arial"/>
                <w:sz w:val="16"/>
                <w:szCs w:val="16"/>
              </w:rPr>
              <w:t>0,2% por dia</w:t>
            </w:r>
          </w:p>
        </w:tc>
      </w:tr>
    </w:tbl>
    <w:p w:rsidR="00B96D7C" w:rsidRDefault="00B96D7C" w:rsidP="00B96D7C">
      <w:pPr>
        <w:spacing w:line="360" w:lineRule="auto"/>
        <w:jc w:val="both"/>
        <w:rPr>
          <w:rFonts w:ascii="Arial" w:hAnsi="Arial" w:cs="Arial"/>
          <w:sz w:val="16"/>
          <w:szCs w:val="16"/>
        </w:rPr>
      </w:pPr>
      <w:r>
        <w:rPr>
          <w:rFonts w:ascii="Arial" w:hAnsi="Arial" w:cs="Arial"/>
          <w:sz w:val="16"/>
          <w:szCs w:val="16"/>
        </w:rPr>
        <w:t xml:space="preserve">                                     </w:t>
      </w:r>
      <w:r w:rsidRPr="00B96D7C">
        <w:rPr>
          <w:rFonts w:ascii="Arial" w:hAnsi="Arial" w:cs="Arial"/>
          <w:sz w:val="16"/>
          <w:szCs w:val="16"/>
        </w:rPr>
        <w:t>* Incidente sobre o valor mensal do contrato.</w:t>
      </w:r>
    </w:p>
    <w:p w:rsidR="00B96D7C" w:rsidRPr="00B96D7C" w:rsidRDefault="00B96D7C" w:rsidP="00B96D7C">
      <w:pPr>
        <w:spacing w:line="360" w:lineRule="auto"/>
        <w:jc w:val="both"/>
        <w:rPr>
          <w:rFonts w:ascii="Arial" w:hAnsi="Arial" w:cs="Arial"/>
          <w:sz w:val="16"/>
          <w:szCs w:val="16"/>
        </w:rPr>
      </w:pPr>
    </w:p>
    <w:p w:rsidR="00B96D7C" w:rsidRDefault="00B96D7C" w:rsidP="00B96D7C">
      <w:pPr>
        <w:pStyle w:val="PargrafodaLista"/>
        <w:numPr>
          <w:ilvl w:val="1"/>
          <w:numId w:val="6"/>
        </w:numPr>
        <w:tabs>
          <w:tab w:val="clear" w:pos="307"/>
          <w:tab w:val="num" w:pos="142"/>
        </w:tabs>
        <w:spacing w:line="360" w:lineRule="auto"/>
        <w:ind w:left="0" w:firstLine="0"/>
        <w:jc w:val="both"/>
        <w:rPr>
          <w:rFonts w:ascii="Arial" w:hAnsi="Arial" w:cs="Arial"/>
          <w:sz w:val="16"/>
          <w:szCs w:val="16"/>
        </w:rPr>
      </w:pPr>
      <w:r w:rsidRPr="00B96D7C">
        <w:rPr>
          <w:rFonts w:ascii="Arial" w:hAnsi="Arial" w:cs="Arial"/>
          <w:sz w:val="16"/>
          <w:szCs w:val="16"/>
        </w:rPr>
        <w:t>As sanções aqui previstas poderão ser aplicadas concomitantemente, facultada a defesa prévia do interessado, no respectivo processo, no prazo de 05 (cinco) dias úteis.</w:t>
      </w:r>
    </w:p>
    <w:p w:rsidR="00B96D7C" w:rsidRDefault="00B96D7C" w:rsidP="00B96D7C">
      <w:pPr>
        <w:pStyle w:val="PargrafodaLista"/>
        <w:numPr>
          <w:ilvl w:val="1"/>
          <w:numId w:val="6"/>
        </w:numPr>
        <w:tabs>
          <w:tab w:val="clear" w:pos="307"/>
          <w:tab w:val="num" w:pos="142"/>
        </w:tabs>
        <w:spacing w:line="360" w:lineRule="auto"/>
        <w:ind w:left="0" w:firstLine="0"/>
        <w:jc w:val="both"/>
        <w:rPr>
          <w:rFonts w:ascii="Arial" w:hAnsi="Arial" w:cs="Arial"/>
          <w:sz w:val="16"/>
          <w:szCs w:val="16"/>
        </w:rPr>
      </w:pPr>
      <w:r w:rsidRPr="00B96D7C">
        <w:rPr>
          <w:rFonts w:ascii="Arial" w:hAnsi="Arial" w:cs="Arial"/>
          <w:sz w:val="16"/>
          <w:szCs w:val="16"/>
        </w:rPr>
        <w:t>Após 30 (trinta) dias da falta de execução do objeto, será considerada inexecução total do contrato, o que ensejará a rescisão contratual.</w:t>
      </w:r>
    </w:p>
    <w:p w:rsidR="00B96D7C" w:rsidRDefault="00B96D7C" w:rsidP="00B96D7C">
      <w:pPr>
        <w:pStyle w:val="PargrafodaLista"/>
        <w:numPr>
          <w:ilvl w:val="1"/>
          <w:numId w:val="6"/>
        </w:numPr>
        <w:tabs>
          <w:tab w:val="clear" w:pos="307"/>
          <w:tab w:val="num" w:pos="142"/>
        </w:tabs>
        <w:spacing w:line="360" w:lineRule="auto"/>
        <w:ind w:left="0" w:firstLine="0"/>
        <w:jc w:val="both"/>
        <w:rPr>
          <w:rFonts w:ascii="Arial" w:hAnsi="Arial" w:cs="Arial"/>
          <w:sz w:val="16"/>
          <w:szCs w:val="16"/>
        </w:rPr>
      </w:pPr>
      <w:r w:rsidRPr="00B96D7C">
        <w:rPr>
          <w:rFonts w:ascii="Arial" w:hAnsi="Arial" w:cs="Arial"/>
          <w:sz w:val="16"/>
          <w:szCs w:val="16"/>
        </w:rPr>
        <w:t>As sanções de natureza pecuniária serão diretamente descontadas de créditos que eventualmente detenha a CONTRATADA ou efetuada a sua cobrança na forma prevista em lei.</w:t>
      </w:r>
    </w:p>
    <w:p w:rsidR="00B96D7C" w:rsidRDefault="00B96D7C" w:rsidP="00B96D7C">
      <w:pPr>
        <w:pStyle w:val="PargrafodaLista"/>
        <w:numPr>
          <w:ilvl w:val="1"/>
          <w:numId w:val="6"/>
        </w:numPr>
        <w:tabs>
          <w:tab w:val="clear" w:pos="307"/>
          <w:tab w:val="num" w:pos="142"/>
        </w:tabs>
        <w:spacing w:line="360" w:lineRule="auto"/>
        <w:ind w:left="0" w:firstLine="0"/>
        <w:jc w:val="both"/>
        <w:rPr>
          <w:rFonts w:ascii="Arial" w:hAnsi="Arial" w:cs="Arial"/>
          <w:sz w:val="16"/>
          <w:szCs w:val="16"/>
        </w:rPr>
      </w:pPr>
      <w:r w:rsidRPr="00B96D7C">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96D7C" w:rsidRDefault="00B96D7C" w:rsidP="00B96D7C">
      <w:pPr>
        <w:pStyle w:val="PargrafodaLista"/>
        <w:numPr>
          <w:ilvl w:val="1"/>
          <w:numId w:val="6"/>
        </w:numPr>
        <w:tabs>
          <w:tab w:val="clear" w:pos="307"/>
          <w:tab w:val="num" w:pos="142"/>
        </w:tabs>
        <w:spacing w:line="360" w:lineRule="auto"/>
        <w:ind w:left="0" w:firstLine="0"/>
        <w:jc w:val="both"/>
        <w:rPr>
          <w:rFonts w:ascii="Arial" w:hAnsi="Arial" w:cs="Arial"/>
          <w:sz w:val="16"/>
          <w:szCs w:val="16"/>
        </w:rPr>
      </w:pPr>
      <w:r w:rsidRPr="00B96D7C">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96D7C" w:rsidRDefault="00B96D7C" w:rsidP="00B96D7C">
      <w:pPr>
        <w:pStyle w:val="PargrafodaLista"/>
        <w:numPr>
          <w:ilvl w:val="1"/>
          <w:numId w:val="6"/>
        </w:numPr>
        <w:tabs>
          <w:tab w:val="clear" w:pos="307"/>
          <w:tab w:val="num" w:pos="142"/>
        </w:tabs>
        <w:spacing w:line="360" w:lineRule="auto"/>
        <w:ind w:left="0" w:firstLine="0"/>
        <w:jc w:val="both"/>
        <w:rPr>
          <w:rFonts w:ascii="Arial" w:hAnsi="Arial" w:cs="Arial"/>
          <w:sz w:val="16"/>
          <w:szCs w:val="16"/>
        </w:rPr>
      </w:pPr>
      <w:r w:rsidRPr="00B96D7C">
        <w:rPr>
          <w:rFonts w:ascii="Arial" w:hAnsi="Arial" w:cs="Arial"/>
          <w:sz w:val="16"/>
          <w:szCs w:val="16"/>
        </w:rPr>
        <w:t>A sanção será obrigatoriamente registrada no Sistema de Cadastramento Unificado de Fornecedores – SICAF, bem como em sistemas Estaduais.</w:t>
      </w:r>
    </w:p>
    <w:p w:rsidR="00B96D7C" w:rsidRDefault="00B96D7C" w:rsidP="00B96D7C">
      <w:pPr>
        <w:pStyle w:val="PargrafodaLista"/>
        <w:numPr>
          <w:ilvl w:val="1"/>
          <w:numId w:val="6"/>
        </w:numPr>
        <w:tabs>
          <w:tab w:val="clear" w:pos="307"/>
          <w:tab w:val="num" w:pos="142"/>
        </w:tabs>
        <w:spacing w:line="360" w:lineRule="auto"/>
        <w:ind w:left="0" w:firstLine="0"/>
        <w:jc w:val="both"/>
        <w:rPr>
          <w:rFonts w:ascii="Arial" w:hAnsi="Arial" w:cs="Arial"/>
          <w:sz w:val="16"/>
          <w:szCs w:val="16"/>
        </w:rPr>
      </w:pPr>
      <w:r w:rsidRPr="00B96D7C">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B96D7C" w:rsidRPr="00B96D7C" w:rsidRDefault="00B96D7C" w:rsidP="00B96D7C">
      <w:pPr>
        <w:pStyle w:val="PargrafodaLista"/>
        <w:tabs>
          <w:tab w:val="left" w:pos="1276"/>
        </w:tabs>
        <w:spacing w:line="360" w:lineRule="auto"/>
        <w:ind w:left="360"/>
        <w:jc w:val="both"/>
        <w:rPr>
          <w:rFonts w:ascii="Arial" w:hAnsi="Arial" w:cs="Arial"/>
          <w:sz w:val="16"/>
          <w:szCs w:val="16"/>
        </w:rPr>
      </w:pPr>
    </w:p>
    <w:p w:rsidR="00B96D7C" w:rsidRPr="00B96D7C" w:rsidRDefault="00B96D7C" w:rsidP="00B96D7C">
      <w:pPr>
        <w:tabs>
          <w:tab w:val="left" w:pos="1276"/>
        </w:tabs>
        <w:spacing w:line="360" w:lineRule="auto"/>
        <w:ind w:left="2268"/>
        <w:jc w:val="both"/>
        <w:rPr>
          <w:rFonts w:ascii="Arial" w:hAnsi="Arial" w:cs="Arial"/>
          <w:sz w:val="16"/>
          <w:szCs w:val="16"/>
        </w:rPr>
      </w:pPr>
      <w:r w:rsidRPr="00B96D7C">
        <w:rPr>
          <w:rFonts w:ascii="Arial" w:hAnsi="Arial" w:cs="Arial"/>
          <w:sz w:val="16"/>
          <w:szCs w:val="16"/>
        </w:rPr>
        <w:t>a) Tenham sofrido condenações definitivas por praticarem, por meio dolosos, fraude fiscal no recolhimento de tributos.</w:t>
      </w:r>
    </w:p>
    <w:p w:rsidR="00B96D7C" w:rsidRPr="00B96D7C" w:rsidRDefault="00B96D7C" w:rsidP="00B96D7C">
      <w:pPr>
        <w:tabs>
          <w:tab w:val="left" w:pos="1276"/>
        </w:tabs>
        <w:spacing w:line="360" w:lineRule="auto"/>
        <w:ind w:left="2268"/>
        <w:jc w:val="both"/>
        <w:rPr>
          <w:rFonts w:ascii="Arial" w:hAnsi="Arial" w:cs="Arial"/>
          <w:sz w:val="16"/>
          <w:szCs w:val="16"/>
        </w:rPr>
      </w:pPr>
      <w:r w:rsidRPr="00B96D7C">
        <w:rPr>
          <w:rFonts w:ascii="Arial" w:hAnsi="Arial" w:cs="Arial"/>
          <w:sz w:val="16"/>
          <w:szCs w:val="16"/>
        </w:rPr>
        <w:t>b) Tenham praticado atos ilícitos visando a frustrar os objetivos da licitação.</w:t>
      </w:r>
    </w:p>
    <w:p w:rsidR="00B96D7C" w:rsidRPr="00B96D7C" w:rsidRDefault="00B96D7C" w:rsidP="00B96D7C">
      <w:pPr>
        <w:tabs>
          <w:tab w:val="left" w:pos="1276"/>
        </w:tabs>
        <w:spacing w:line="360" w:lineRule="auto"/>
        <w:ind w:left="2268"/>
        <w:jc w:val="both"/>
        <w:rPr>
          <w:rFonts w:ascii="Arial" w:hAnsi="Arial" w:cs="Arial"/>
          <w:sz w:val="16"/>
          <w:szCs w:val="16"/>
        </w:rPr>
      </w:pPr>
      <w:r w:rsidRPr="00B96D7C">
        <w:rPr>
          <w:rFonts w:ascii="Arial" w:hAnsi="Arial" w:cs="Arial"/>
          <w:sz w:val="16"/>
          <w:szCs w:val="16"/>
        </w:rPr>
        <w:t>c) Demonstrem não possuir idoneidade para contratar com a Administração em virtude de atos ilícitos praticados.</w:t>
      </w:r>
    </w:p>
    <w:p w:rsidR="00B96D7C" w:rsidRPr="00B96D7C" w:rsidRDefault="00B96D7C" w:rsidP="00B96D7C">
      <w:pPr>
        <w:pStyle w:val="PargrafodaLista"/>
        <w:spacing w:line="360" w:lineRule="auto"/>
        <w:ind w:left="307"/>
        <w:jc w:val="both"/>
        <w:rPr>
          <w:rFonts w:ascii="Arial" w:hAnsi="Arial" w:cs="Arial"/>
          <w:sz w:val="16"/>
          <w:szCs w:val="16"/>
        </w:rPr>
      </w:pPr>
    </w:p>
    <w:p w:rsidR="00B96D7C" w:rsidRPr="00B96D7C" w:rsidRDefault="00B96D7C" w:rsidP="00B96D7C">
      <w:pPr>
        <w:pStyle w:val="PargrafodaLista"/>
        <w:spacing w:line="360" w:lineRule="auto"/>
        <w:ind w:left="307"/>
        <w:jc w:val="both"/>
        <w:rPr>
          <w:rFonts w:ascii="Arial" w:hAnsi="Arial" w:cs="Arial"/>
          <w:sz w:val="16"/>
          <w:szCs w:val="16"/>
        </w:rPr>
      </w:pPr>
    </w:p>
    <w:p w:rsidR="00137FCC" w:rsidRPr="00863264" w:rsidRDefault="00137FCC" w:rsidP="00137FCC">
      <w:pPr>
        <w:pStyle w:val="PargrafodaLista"/>
        <w:suppressAutoHyphens/>
        <w:spacing w:line="100" w:lineRule="atLeast"/>
        <w:ind w:left="502" w:right="47"/>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B96D7C" w:rsidRDefault="00CC63C7" w:rsidP="00B96D7C">
      <w:pPr>
        <w:pStyle w:val="PargrafodaLista"/>
        <w:numPr>
          <w:ilvl w:val="1"/>
          <w:numId w:val="11"/>
        </w:numPr>
        <w:tabs>
          <w:tab w:val="left" w:pos="567"/>
        </w:tabs>
        <w:suppressAutoHyphens/>
        <w:spacing w:line="100" w:lineRule="atLeast"/>
        <w:ind w:left="0" w:right="47" w:firstLine="0"/>
        <w:jc w:val="both"/>
        <w:rPr>
          <w:rFonts w:ascii="Arial" w:hAnsi="Arial" w:cs="Arial"/>
          <w:color w:val="000000"/>
          <w:sz w:val="16"/>
          <w:szCs w:val="16"/>
        </w:rPr>
      </w:pPr>
      <w:r w:rsidRPr="00B96D7C">
        <w:rPr>
          <w:rFonts w:ascii="Arial" w:hAnsi="Arial" w:cs="Arial"/>
          <w:sz w:val="16"/>
          <w:szCs w:val="16"/>
        </w:rPr>
        <w:t xml:space="preserve"> </w:t>
      </w:r>
      <w:r w:rsidR="00EF2B1B" w:rsidRPr="00B96D7C">
        <w:rPr>
          <w:rFonts w:ascii="Arial" w:hAnsi="Arial" w:cs="Arial"/>
          <w:sz w:val="16"/>
          <w:szCs w:val="16"/>
        </w:rPr>
        <w:t>Nos termos do Artigo 26 do Decreto Estadual 18.340/13, e</w:t>
      </w:r>
      <w:r w:rsidR="0010657B" w:rsidRPr="00B96D7C">
        <w:rPr>
          <w:rFonts w:ascii="Arial" w:hAnsi="Arial" w:cs="Arial"/>
          <w:sz w:val="16"/>
          <w:szCs w:val="16"/>
        </w:rPr>
        <w:t>sta Ata de Registro de Preços</w:t>
      </w:r>
      <w:r w:rsidR="00334F76" w:rsidRPr="00B96D7C">
        <w:rPr>
          <w:rFonts w:ascii="Arial" w:hAnsi="Arial" w:cs="Arial"/>
          <w:sz w:val="16"/>
          <w:szCs w:val="16"/>
        </w:rPr>
        <w:t xml:space="preserve">, durante a sua vigência, </w:t>
      </w:r>
      <w:r w:rsidR="0010657B" w:rsidRPr="00B96D7C">
        <w:rPr>
          <w:rFonts w:ascii="Arial" w:hAnsi="Arial" w:cs="Arial"/>
          <w:sz w:val="16"/>
          <w:szCs w:val="16"/>
        </w:rPr>
        <w:t xml:space="preserve"> po</w:t>
      </w:r>
      <w:r w:rsidRPr="00B96D7C">
        <w:rPr>
          <w:rFonts w:ascii="Arial" w:hAnsi="Arial" w:cs="Arial"/>
          <w:sz w:val="16"/>
          <w:szCs w:val="16"/>
        </w:rPr>
        <w:t xml:space="preserve">derá ser utilizada por qualquer </w:t>
      </w:r>
      <w:r w:rsidR="0010657B" w:rsidRPr="00B96D7C">
        <w:rPr>
          <w:rFonts w:ascii="Arial" w:hAnsi="Arial" w:cs="Arial"/>
          <w:sz w:val="16"/>
          <w:szCs w:val="16"/>
        </w:rPr>
        <w:t xml:space="preserve">órgão </w:t>
      </w:r>
      <w:r w:rsidR="00334F76" w:rsidRPr="00B96D7C">
        <w:rPr>
          <w:rFonts w:ascii="Arial" w:hAnsi="Arial" w:cs="Arial"/>
          <w:sz w:val="16"/>
          <w:szCs w:val="16"/>
        </w:rPr>
        <w:t xml:space="preserve">ou entidade da </w:t>
      </w:r>
      <w:r w:rsidR="00667902" w:rsidRPr="00B96D7C">
        <w:rPr>
          <w:rFonts w:ascii="Arial" w:hAnsi="Arial" w:cs="Arial"/>
          <w:sz w:val="16"/>
          <w:szCs w:val="16"/>
        </w:rPr>
        <w:t>A</w:t>
      </w:r>
      <w:r w:rsidR="00334F76" w:rsidRPr="00B96D7C">
        <w:rPr>
          <w:rFonts w:ascii="Arial" w:hAnsi="Arial" w:cs="Arial"/>
          <w:sz w:val="16"/>
          <w:szCs w:val="16"/>
        </w:rPr>
        <w:t xml:space="preserve">dministração </w:t>
      </w:r>
      <w:r w:rsidR="00667902" w:rsidRPr="00B96D7C">
        <w:rPr>
          <w:rFonts w:ascii="Arial" w:hAnsi="Arial" w:cs="Arial"/>
          <w:sz w:val="16"/>
          <w:szCs w:val="16"/>
        </w:rPr>
        <w:t>P</w:t>
      </w:r>
      <w:r w:rsidR="00334F76" w:rsidRPr="00B96D7C">
        <w:rPr>
          <w:rFonts w:ascii="Arial" w:hAnsi="Arial" w:cs="Arial"/>
          <w:sz w:val="16"/>
          <w:szCs w:val="16"/>
        </w:rPr>
        <w:t xml:space="preserve">ública </w:t>
      </w:r>
      <w:r w:rsidR="00667902" w:rsidRPr="00B96D7C">
        <w:rPr>
          <w:rFonts w:ascii="Arial" w:hAnsi="Arial" w:cs="Arial"/>
          <w:sz w:val="16"/>
          <w:szCs w:val="16"/>
        </w:rPr>
        <w:t>E</w:t>
      </w:r>
      <w:r w:rsidR="00334F76" w:rsidRPr="00B96D7C">
        <w:rPr>
          <w:rFonts w:ascii="Arial" w:hAnsi="Arial" w:cs="Arial"/>
          <w:sz w:val="16"/>
          <w:szCs w:val="16"/>
        </w:rPr>
        <w:t>stadual que não tenha participado do certame licitatório, mediante anuência do órgão gerenciador.</w:t>
      </w:r>
    </w:p>
    <w:p w:rsidR="006C44FC" w:rsidRPr="009A54D1" w:rsidRDefault="006C44FC" w:rsidP="00B96D7C">
      <w:pPr>
        <w:pStyle w:val="PargrafodaLista"/>
        <w:suppressAutoHyphens/>
        <w:spacing w:line="100" w:lineRule="atLeast"/>
        <w:ind w:left="0" w:right="47"/>
        <w:jc w:val="both"/>
        <w:rPr>
          <w:rFonts w:ascii="Arial" w:hAnsi="Arial" w:cs="Arial"/>
          <w:color w:val="000000"/>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É facultada aos órgãos s ou entidades municipais, distritais ou estaduais a adesão a ata de registro de preços da Administração Pública Estadual.</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fornecedor beneficiário da Ata de Registro de Preços, observadas as condições nela estabelecidas, optar pela aceitação ou não do fornecimento</w:t>
      </w:r>
      <w:r w:rsidR="00334F76" w:rsidRPr="00B96D7C">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CC63C7"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Pr>
          <w:rFonts w:ascii="Arial" w:hAnsi="Arial" w:cs="Arial"/>
          <w:sz w:val="16"/>
          <w:szCs w:val="16"/>
        </w:rPr>
        <w:t xml:space="preserve"> </w:t>
      </w:r>
      <w:r w:rsidR="00334F76" w:rsidRPr="00CC63C7">
        <w:rPr>
          <w:rFonts w:ascii="Arial" w:hAnsi="Arial" w:cs="Arial"/>
          <w:sz w:val="16"/>
          <w:szCs w:val="16"/>
        </w:rPr>
        <w:t>As adesões à ata de registro de preços não poder</w:t>
      </w:r>
      <w:r w:rsidR="00790B20" w:rsidRPr="00CC63C7">
        <w:rPr>
          <w:rFonts w:ascii="Arial" w:hAnsi="Arial" w:cs="Arial"/>
          <w:sz w:val="16"/>
          <w:szCs w:val="16"/>
        </w:rPr>
        <w:t>ão</w:t>
      </w:r>
      <w:r w:rsidR="00334F76" w:rsidRPr="00CC63C7">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B96D7C" w:rsidRDefault="0010657B"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órgão que se utilizar da ata, verificar a vantagem econômica da adesão a este Registro de Pre</w:t>
      </w:r>
      <w:r w:rsidR="00A41308" w:rsidRPr="00B96D7C">
        <w:rPr>
          <w:rFonts w:ascii="Arial" w:hAnsi="Arial" w:cs="Arial"/>
          <w:sz w:val="16"/>
          <w:szCs w:val="16"/>
        </w:rPr>
        <w:t>ço.</w:t>
      </w: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Pr="00137FCC" w:rsidRDefault="009D2314" w:rsidP="00137FCC">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5269EC"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C80482">
        <w:rPr>
          <w:rFonts w:ascii="Arial" w:hAnsi="Arial" w:cs="Arial"/>
          <w:sz w:val="16"/>
          <w:szCs w:val="16"/>
        </w:rPr>
        <w:t>SE</w:t>
      </w:r>
      <w:r w:rsidR="00B96D7C">
        <w:rPr>
          <w:rFonts w:ascii="Arial" w:hAnsi="Arial" w:cs="Arial"/>
          <w:sz w:val="16"/>
          <w:szCs w:val="16"/>
        </w:rPr>
        <w:t>SAU</w:t>
      </w:r>
      <w:r w:rsidR="00A848CB" w:rsidRPr="00C80482">
        <w:rPr>
          <w:rFonts w:ascii="Arial" w:hAnsi="Arial" w:cs="Arial"/>
          <w:sz w:val="16"/>
          <w:szCs w:val="16"/>
        </w:rPr>
        <w:t xml:space="preserve">- </w:t>
      </w:r>
      <w:r w:rsidRPr="00C80482">
        <w:rPr>
          <w:rFonts w:ascii="Arial" w:hAnsi="Arial" w:cs="Arial"/>
          <w:sz w:val="16"/>
          <w:szCs w:val="16"/>
        </w:rPr>
        <w:t xml:space="preserve">Secretaria de Estado da </w:t>
      </w:r>
      <w:r w:rsidR="00B96D7C">
        <w:rPr>
          <w:rFonts w:ascii="Arial" w:hAnsi="Arial" w:cs="Arial"/>
          <w:sz w:val="16"/>
          <w:szCs w:val="16"/>
        </w:rPr>
        <w:t>Saúde</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863264">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6E6" w:rsidRDefault="002536E6">
      <w:r>
        <w:separator/>
      </w:r>
    </w:p>
  </w:endnote>
  <w:endnote w:type="continuationSeparator" w:id="1">
    <w:p w:rsidR="002536E6" w:rsidRDefault="002536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6E6" w:rsidRDefault="002536E6">
      <w:r>
        <w:separator/>
      </w:r>
    </w:p>
  </w:footnote>
  <w:footnote w:type="continuationSeparator" w:id="1">
    <w:p w:rsidR="002536E6" w:rsidRDefault="002536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6E6" w:rsidRDefault="002536E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13">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4"/>
  </w:num>
  <w:num w:numId="5">
    <w:abstractNumId w:val="7"/>
  </w:num>
  <w:num w:numId="6">
    <w:abstractNumId w:val="1"/>
  </w:num>
  <w:num w:numId="7">
    <w:abstractNumId w:val="11"/>
  </w:num>
  <w:num w:numId="8">
    <w:abstractNumId w:val="9"/>
  </w:num>
  <w:num w:numId="9">
    <w:abstractNumId w:val="13"/>
  </w:num>
  <w:num w:numId="10">
    <w:abstractNumId w:val="6"/>
  </w:num>
  <w:num w:numId="11">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1A91E-9DDE-4529-8CDE-A497A769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3479</Words>
  <Characters>19457</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2017-09-05T13:35:00Z</cp:lastPrinted>
  <dcterms:created xsi:type="dcterms:W3CDTF">2017-09-05T13:17:00Z</dcterms:created>
  <dcterms:modified xsi:type="dcterms:W3CDTF">2017-09-05T13:35:00Z</dcterms:modified>
</cp:coreProperties>
</file>