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w:t>
      </w:r>
      <w:r w:rsidR="007D09C0">
        <w:rPr>
          <w:rFonts w:ascii="Arial" w:hAnsi="Arial" w:cs="Arial"/>
          <w:b/>
          <w:sz w:val="16"/>
          <w:szCs w:val="16"/>
        </w:rPr>
        <w:t>55</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F79C3">
        <w:rPr>
          <w:rFonts w:ascii="Arial" w:hAnsi="Arial" w:cs="Arial"/>
          <w:b/>
          <w:bCs/>
          <w:sz w:val="16"/>
          <w:szCs w:val="16"/>
        </w:rPr>
        <w:t>1</w:t>
      </w:r>
      <w:r w:rsidR="007D09C0">
        <w:rPr>
          <w:rFonts w:ascii="Arial" w:hAnsi="Arial" w:cs="Arial"/>
          <w:b/>
          <w:bCs/>
          <w:sz w:val="16"/>
          <w:szCs w:val="16"/>
        </w:rPr>
        <w:t>7</w:t>
      </w:r>
      <w:r w:rsidR="008F79C3">
        <w:rPr>
          <w:rFonts w:ascii="Arial" w:hAnsi="Arial" w:cs="Arial"/>
          <w:b/>
          <w:bCs/>
          <w:sz w:val="16"/>
          <w:szCs w:val="16"/>
        </w:rPr>
        <w:t>8</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8F79C3">
        <w:rPr>
          <w:rFonts w:ascii="Arial" w:hAnsi="Arial" w:cs="Arial"/>
          <w:b/>
          <w:bCs/>
          <w:sz w:val="16"/>
          <w:szCs w:val="16"/>
        </w:rPr>
        <w:t>01-1601.0</w:t>
      </w:r>
      <w:r w:rsidR="007D09C0">
        <w:rPr>
          <w:rFonts w:ascii="Arial" w:hAnsi="Arial" w:cs="Arial"/>
          <w:b/>
          <w:bCs/>
          <w:sz w:val="16"/>
          <w:szCs w:val="16"/>
        </w:rPr>
        <w:t>2456</w:t>
      </w:r>
      <w:r w:rsidR="008F79C3">
        <w:rPr>
          <w:rFonts w:ascii="Arial" w:hAnsi="Arial" w:cs="Arial"/>
          <w:b/>
          <w:bCs/>
          <w:sz w:val="16"/>
          <w:szCs w:val="16"/>
        </w:rPr>
        <w:t>-00/2017</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 xml:space="preserve">futura e eventual </w:t>
      </w:r>
      <w:r w:rsidR="007D09C0" w:rsidRPr="007D09C0">
        <w:rPr>
          <w:rFonts w:ascii="Arial" w:hAnsi="Arial" w:cs="Arial"/>
          <w:sz w:val="16"/>
          <w:szCs w:val="16"/>
        </w:rPr>
        <w:t>aquisição de material de consumo PAPEL A4</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Secretaria de Estado da Educação – SEDUC</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 xml:space="preserve">futura e eventual </w:t>
      </w:r>
      <w:r w:rsidR="007D09C0" w:rsidRPr="007D09C0">
        <w:rPr>
          <w:rFonts w:ascii="Arial" w:hAnsi="Arial" w:cs="Arial"/>
          <w:sz w:val="16"/>
          <w:szCs w:val="16"/>
        </w:rPr>
        <w:t>aquisição de material de consumo PAPEL A4</w:t>
      </w:r>
      <w:r w:rsidR="007D09C0" w:rsidRPr="00DE424D">
        <w:rPr>
          <w:rFonts w:ascii="Arial" w:hAnsi="Arial" w:cs="Arial"/>
          <w:color w:val="000000" w:themeColor="text1"/>
          <w:sz w:val="16"/>
          <w:szCs w:val="16"/>
        </w:rPr>
        <w:t>, a pedido da Secretaria de Estado da Educação –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7D09C0" w:rsidTr="00370949">
        <w:trPr>
          <w:gridBefore w:val="1"/>
          <w:wBefore w:w="32" w:type="pct"/>
          <w:trHeight w:val="439"/>
        </w:trPr>
        <w:tc>
          <w:tcPr>
            <w:tcW w:w="4968" w:type="pct"/>
            <w:tcBorders>
              <w:top w:val="nil"/>
              <w:left w:val="nil"/>
              <w:bottom w:val="nil"/>
              <w:right w:val="nil"/>
            </w:tcBorders>
          </w:tcPr>
          <w:p w:rsidR="00DE77D2" w:rsidRPr="007D09C0" w:rsidRDefault="007D09C0" w:rsidP="007D09C0">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7D09C0">
              <w:rPr>
                <w:rFonts w:ascii="Arial" w:hAnsi="Arial" w:cs="Arial"/>
                <w:b/>
                <w:sz w:val="16"/>
                <w:szCs w:val="16"/>
              </w:rPr>
              <w:t>DO PRAZO</w:t>
            </w:r>
            <w:r w:rsidR="00214276" w:rsidRPr="007D09C0">
              <w:rPr>
                <w:rFonts w:ascii="Arial" w:hAnsi="Arial" w:cs="Arial"/>
                <w:sz w:val="16"/>
                <w:szCs w:val="16"/>
                <w:lang w:eastAsia="pt-BR"/>
              </w:rPr>
              <w:t xml:space="preserve">: </w:t>
            </w:r>
            <w:r w:rsidRPr="007D09C0">
              <w:rPr>
                <w:rFonts w:ascii="Arial" w:hAnsi="Arial" w:cs="Arial"/>
                <w:sz w:val="16"/>
                <w:szCs w:val="16"/>
              </w:rPr>
              <w:t xml:space="preserve">O material, objeto do presente termo, deverão ser entregues no local definido no item 7.1, no prazo de até </w:t>
            </w:r>
            <w:r w:rsidRPr="007D09C0">
              <w:rPr>
                <w:rFonts w:ascii="Arial" w:hAnsi="Arial" w:cs="Arial"/>
                <w:b/>
                <w:sz w:val="16"/>
                <w:szCs w:val="16"/>
              </w:rPr>
              <w:t xml:space="preserve">30 (trinta) dias corridos, </w:t>
            </w:r>
            <w:r w:rsidRPr="007D09C0">
              <w:rPr>
                <w:rFonts w:ascii="Arial" w:hAnsi="Arial" w:cs="Arial"/>
                <w:sz w:val="16"/>
                <w:szCs w:val="16"/>
              </w:rPr>
              <w:t>contados a partir do primeiro dia útil após o recebimento da Nota de Empenho – NE, expedida pelo órgão solicitante</w:t>
            </w:r>
          </w:p>
          <w:p w:rsidR="007D09C0" w:rsidRPr="007D09C0"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7D09C0" w:rsidTr="00DE77D2">
        <w:tc>
          <w:tcPr>
            <w:tcW w:w="5000" w:type="pct"/>
            <w:gridSpan w:val="2"/>
            <w:tcBorders>
              <w:top w:val="nil"/>
              <w:left w:val="nil"/>
              <w:bottom w:val="nil"/>
              <w:right w:val="nil"/>
            </w:tcBorders>
          </w:tcPr>
          <w:p w:rsidR="00256EBE" w:rsidRDefault="00CF6980" w:rsidP="00256EBE">
            <w:pPr>
              <w:pStyle w:val="PargrafodaLista3"/>
              <w:numPr>
                <w:ilvl w:val="1"/>
                <w:numId w:val="2"/>
              </w:numPr>
              <w:jc w:val="both"/>
              <w:rPr>
                <w:rFonts w:ascii="Arial" w:hAnsi="Arial" w:cs="Arial"/>
                <w:sz w:val="16"/>
                <w:szCs w:val="16"/>
                <w:lang w:eastAsia="pt-BR"/>
              </w:rPr>
            </w:pPr>
            <w:r w:rsidRPr="007D09C0">
              <w:rPr>
                <w:rFonts w:ascii="Arial" w:hAnsi="Arial" w:cs="Arial"/>
                <w:b/>
                <w:sz w:val="16"/>
                <w:szCs w:val="16"/>
                <w:lang w:eastAsia="pt-BR"/>
              </w:rPr>
              <w:t>DO LOCAL DE ENTREGA</w:t>
            </w:r>
            <w:r w:rsidR="006B04DB" w:rsidRPr="007D09C0">
              <w:rPr>
                <w:rFonts w:ascii="Arial" w:hAnsi="Arial" w:cs="Arial"/>
                <w:b/>
                <w:sz w:val="16"/>
                <w:szCs w:val="16"/>
                <w:lang w:eastAsia="pt-BR"/>
              </w:rPr>
              <w:t>:</w:t>
            </w:r>
            <w:r w:rsidR="00370949" w:rsidRPr="007D09C0">
              <w:rPr>
                <w:rFonts w:ascii="Arial" w:hAnsi="Arial" w:cs="Arial"/>
                <w:sz w:val="16"/>
                <w:szCs w:val="16"/>
                <w:lang w:eastAsia="pt-BR"/>
              </w:rPr>
              <w:t xml:space="preserve"> </w:t>
            </w:r>
            <w:r w:rsidR="007D09C0" w:rsidRPr="007D09C0">
              <w:rPr>
                <w:rFonts w:ascii="Arial" w:hAnsi="Arial" w:cs="Arial"/>
                <w:sz w:val="16"/>
                <w:szCs w:val="16"/>
              </w:rPr>
              <w:t xml:space="preserve">O material oriundo da aquisição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7D09C0" w:rsidRPr="007D09C0">
              <w:rPr>
                <w:rFonts w:ascii="Arial" w:hAnsi="Arial" w:cs="Arial"/>
                <w:b/>
                <w:sz w:val="16"/>
                <w:szCs w:val="16"/>
                <w:u w:val="single"/>
              </w:rPr>
              <w:t>mediante prévio agendamento</w:t>
            </w:r>
            <w:r w:rsidR="007D09C0" w:rsidRPr="007D09C0">
              <w:rPr>
                <w:rFonts w:ascii="Arial" w:hAnsi="Arial" w:cs="Arial"/>
                <w:sz w:val="16"/>
                <w:szCs w:val="16"/>
              </w:rPr>
              <w:t xml:space="preserve"> junto ao GAP/SEDUC, pelos telefones: (69) 3216-5901 e (69) 3216-5923</w:t>
            </w:r>
            <w:r w:rsidR="00256EBE" w:rsidRPr="007D09C0">
              <w:rPr>
                <w:rFonts w:ascii="Arial" w:hAnsi="Arial" w:cs="Arial"/>
                <w:sz w:val="16"/>
                <w:szCs w:val="16"/>
                <w:lang w:eastAsia="pt-BR"/>
              </w:rPr>
              <w:t>.</w:t>
            </w:r>
          </w:p>
          <w:p w:rsidR="007D09C0" w:rsidRPr="007D09C0" w:rsidRDefault="007D09C0" w:rsidP="007D09C0">
            <w:pPr>
              <w:pStyle w:val="PargrafodaLista3"/>
              <w:ind w:left="360"/>
              <w:jc w:val="both"/>
              <w:rPr>
                <w:rFonts w:ascii="Arial" w:hAnsi="Arial" w:cs="Arial"/>
                <w:sz w:val="16"/>
                <w:szCs w:val="16"/>
                <w:lang w:eastAsia="pt-BR"/>
              </w:rPr>
            </w:pPr>
          </w:p>
          <w:p w:rsidR="00256EBE" w:rsidRPr="007D09C0"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25.10), sobre</w:t>
      </w:r>
      <w:r w:rsidRPr="007D09C0">
        <w:rPr>
          <w:rFonts w:ascii="Arial" w:eastAsia="Calibri" w:hAnsi="Arial" w:cs="Arial"/>
          <w:sz w:val="16"/>
          <w:szCs w:val="16"/>
          <w:lang w:eastAsia="en-US"/>
        </w:rPr>
        <w:t xml:space="preserve"> a parcela inadimplida do contrato</w:t>
      </w:r>
      <w:r w:rsidRPr="007D09C0">
        <w:rPr>
          <w:rFonts w:ascii="Arial" w:hAnsi="Arial" w:cs="Arial"/>
          <w:sz w:val="16"/>
          <w:szCs w:val="16"/>
        </w:rPr>
        <w:t>.</w:t>
      </w:r>
    </w:p>
    <w:p w:rsidR="007D09C0" w:rsidRPr="007D09C0" w:rsidRDefault="007D09C0" w:rsidP="007D09C0">
      <w:pPr>
        <w:pStyle w:val="SemEspaamento"/>
        <w:suppressAutoHyphens/>
        <w:rPr>
          <w:rFonts w:ascii="Arial" w:hAnsi="Arial" w:cs="Arial"/>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w:t>
      </w:r>
      <w:r w:rsidRPr="007D09C0">
        <w:rPr>
          <w:rFonts w:ascii="Arial" w:hAnsi="Arial" w:cs="Arial"/>
          <w:b/>
          <w:sz w:val="16"/>
          <w:szCs w:val="16"/>
        </w:rPr>
        <w:t>multa de até 10% (dez por cento) sobre o valor adjudicado</w:t>
      </w:r>
      <w:r w:rsidRPr="007D09C0">
        <w:rPr>
          <w:rFonts w:ascii="Arial" w:hAnsi="Arial" w:cs="Arial"/>
          <w:sz w:val="16"/>
          <w:szCs w:val="16"/>
        </w:rPr>
        <w:t>.</w:t>
      </w:r>
    </w:p>
    <w:p w:rsidR="007D09C0" w:rsidRPr="007D09C0" w:rsidRDefault="007D09C0" w:rsidP="007D09C0">
      <w:pPr>
        <w:pStyle w:val="SemEspaamento"/>
        <w:suppressAutoHyphens/>
        <w:rPr>
          <w:rFonts w:ascii="Arial" w:hAnsi="Arial" w:cs="Arial"/>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D09C0">
        <w:rPr>
          <w:rFonts w:ascii="Arial" w:hAnsi="Arial" w:cs="Arial"/>
          <w:b/>
          <w:sz w:val="16"/>
          <w:szCs w:val="16"/>
        </w:rPr>
        <w:t>ficará impedida de licitar e contratar com o Estado, e será descredenciado no Cadastro de Fornecedores Estadual, pelo prazo de</w:t>
      </w:r>
      <w:r w:rsidRPr="007D09C0">
        <w:rPr>
          <w:rFonts w:ascii="Arial" w:hAnsi="Arial" w:cs="Arial"/>
          <w:sz w:val="16"/>
          <w:szCs w:val="16"/>
        </w:rPr>
        <w:t xml:space="preserve"> </w:t>
      </w:r>
      <w:r w:rsidRPr="007D09C0">
        <w:rPr>
          <w:rFonts w:ascii="Arial" w:hAnsi="Arial" w:cs="Arial"/>
          <w:b/>
          <w:sz w:val="16"/>
          <w:szCs w:val="16"/>
        </w:rPr>
        <w:t>até 05 (cinco) anos</w:t>
      </w:r>
      <w:r w:rsidRPr="007D09C0">
        <w:rPr>
          <w:rFonts w:ascii="Arial" w:hAnsi="Arial" w:cs="Arial"/>
          <w:sz w:val="16"/>
          <w:szCs w:val="16"/>
        </w:rPr>
        <w:t>, sem prejuízo das multas previstas no Edital e das demais cominações legais, devendo ser incluída a penalidade no SICAFI e no CAGEFOR (Cadastro Estadual de Fornecedores Impedidos de Licitar).</w:t>
      </w:r>
    </w:p>
    <w:p w:rsidR="007D09C0" w:rsidRPr="007D09C0" w:rsidRDefault="007D09C0" w:rsidP="007D09C0">
      <w:pPr>
        <w:pStyle w:val="SemEspaamento"/>
        <w:suppressAutoHyphens/>
        <w:rPr>
          <w:rFonts w:ascii="Arial" w:hAnsi="Arial" w:cs="Arial"/>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D09C0">
        <w:rPr>
          <w:rFonts w:ascii="Arial" w:hAnsi="Arial" w:cs="Arial"/>
          <w:b/>
          <w:sz w:val="16"/>
          <w:szCs w:val="16"/>
        </w:rPr>
        <w:t>caso houver</w:t>
      </w:r>
      <w:r w:rsidRPr="007D09C0">
        <w:rPr>
          <w:rFonts w:ascii="Arial" w:hAnsi="Arial" w:cs="Arial"/>
          <w:sz w:val="16"/>
          <w:szCs w:val="16"/>
        </w:rPr>
        <w:t>. Mantendo-se o insucesso, seus dados serão encaminhados ao órgão competente para que seja inscrita na dívida ativa, podendo, ainda a Administração proceder à cobrança judicial.</w:t>
      </w: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7D09C0" w:rsidRPr="007D09C0" w:rsidRDefault="007D09C0" w:rsidP="007D09C0">
      <w:pPr>
        <w:pStyle w:val="SemEspaamento"/>
        <w:suppressAutoHyphens/>
        <w:rPr>
          <w:rFonts w:ascii="Arial" w:hAnsi="Arial" w:cs="Arial"/>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D09C0" w:rsidRPr="007D09C0" w:rsidRDefault="007D09C0" w:rsidP="007D09C0">
      <w:pPr>
        <w:pStyle w:val="SemEspaamento"/>
        <w:suppressAutoHyphens/>
        <w:rPr>
          <w:rFonts w:ascii="Arial" w:hAnsi="Arial" w:cs="Arial"/>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D09C0" w:rsidRPr="007D09C0" w:rsidRDefault="007D09C0" w:rsidP="007D09C0">
      <w:pPr>
        <w:pStyle w:val="SemEspaamento"/>
        <w:suppressAutoHyphens/>
        <w:rPr>
          <w:rFonts w:ascii="Arial" w:hAnsi="Arial" w:cs="Arial"/>
          <w:sz w:val="16"/>
          <w:szCs w:val="16"/>
        </w:rPr>
      </w:pPr>
    </w:p>
    <w:p w:rsidR="007D09C0" w:rsidRPr="007D09C0" w:rsidRDefault="007D09C0" w:rsidP="007D09C0">
      <w:pPr>
        <w:pStyle w:val="SemEspaamento"/>
        <w:numPr>
          <w:ilvl w:val="1"/>
          <w:numId w:val="49"/>
        </w:numPr>
        <w:suppressAutoHyphens/>
        <w:ind w:left="0" w:firstLine="0"/>
        <w:jc w:val="both"/>
        <w:rPr>
          <w:rFonts w:ascii="Arial" w:hAnsi="Arial" w:cs="Arial"/>
          <w:sz w:val="16"/>
          <w:szCs w:val="16"/>
        </w:rPr>
      </w:pPr>
      <w:r w:rsidRPr="007D09C0">
        <w:rPr>
          <w:rFonts w:ascii="Arial" w:hAnsi="Arial" w:cs="Arial"/>
          <w:sz w:val="16"/>
          <w:szCs w:val="16"/>
        </w:rPr>
        <w:t xml:space="preserve">São exemplos de infração administrativa penalizáveis, nos termos da Lei nº 8.666, de 1993, da Lei nº 10.520, de 2002, </w:t>
      </w:r>
      <w:r w:rsidRPr="007D09C0">
        <w:rPr>
          <w:rFonts w:ascii="Arial" w:hAnsi="Arial" w:cs="Arial"/>
          <w:b/>
          <w:sz w:val="16"/>
          <w:szCs w:val="16"/>
        </w:rPr>
        <w:t>dos Decretos Estaduais nº 12.205/06, 12.234/06 (Pregão Eletrônico e Presencial):</w:t>
      </w:r>
    </w:p>
    <w:p w:rsidR="007D09C0" w:rsidRPr="007D09C0" w:rsidRDefault="007D09C0" w:rsidP="007D09C0">
      <w:pPr>
        <w:pStyle w:val="SemEspaamento"/>
        <w:tabs>
          <w:tab w:val="left" w:pos="-142"/>
          <w:tab w:val="left" w:pos="567"/>
        </w:tabs>
        <w:suppressAutoHyphens/>
        <w:rPr>
          <w:rFonts w:ascii="Arial" w:hAnsi="Arial" w:cs="Arial"/>
          <w:sz w:val="16"/>
          <w:szCs w:val="16"/>
        </w:rPr>
      </w:pPr>
    </w:p>
    <w:p w:rsidR="007D09C0" w:rsidRPr="007D09C0" w:rsidRDefault="007D09C0" w:rsidP="007D09C0">
      <w:pPr>
        <w:numPr>
          <w:ilvl w:val="0"/>
          <w:numId w:val="12"/>
        </w:numPr>
        <w:tabs>
          <w:tab w:val="left" w:pos="567"/>
        </w:tabs>
        <w:ind w:left="0" w:firstLine="0"/>
        <w:contextualSpacing/>
        <w:jc w:val="both"/>
        <w:rPr>
          <w:rFonts w:ascii="Arial" w:hAnsi="Arial" w:cs="Arial"/>
          <w:sz w:val="16"/>
          <w:szCs w:val="16"/>
        </w:rPr>
      </w:pPr>
      <w:r w:rsidRPr="007D09C0">
        <w:rPr>
          <w:rFonts w:ascii="Arial" w:hAnsi="Arial" w:cs="Arial"/>
          <w:sz w:val="16"/>
          <w:szCs w:val="16"/>
        </w:rPr>
        <w:t>Inexecução total ou parcial do contrato;</w:t>
      </w:r>
    </w:p>
    <w:p w:rsidR="007D09C0" w:rsidRPr="007D09C0" w:rsidRDefault="007D09C0" w:rsidP="007D09C0">
      <w:pPr>
        <w:numPr>
          <w:ilvl w:val="0"/>
          <w:numId w:val="12"/>
        </w:numPr>
        <w:tabs>
          <w:tab w:val="left" w:pos="567"/>
        </w:tabs>
        <w:ind w:left="0" w:firstLine="0"/>
        <w:contextualSpacing/>
        <w:jc w:val="both"/>
        <w:rPr>
          <w:rFonts w:ascii="Arial" w:hAnsi="Arial" w:cs="Arial"/>
          <w:sz w:val="16"/>
          <w:szCs w:val="16"/>
        </w:rPr>
      </w:pPr>
      <w:r w:rsidRPr="007D09C0">
        <w:rPr>
          <w:rFonts w:ascii="Arial" w:hAnsi="Arial" w:cs="Arial"/>
          <w:sz w:val="16"/>
          <w:szCs w:val="16"/>
        </w:rPr>
        <w:t>Apresentação de documentação falsa;</w:t>
      </w:r>
    </w:p>
    <w:p w:rsidR="007D09C0" w:rsidRPr="007D09C0" w:rsidRDefault="007D09C0" w:rsidP="007D09C0">
      <w:pPr>
        <w:numPr>
          <w:ilvl w:val="0"/>
          <w:numId w:val="12"/>
        </w:numPr>
        <w:tabs>
          <w:tab w:val="left" w:pos="567"/>
        </w:tabs>
        <w:ind w:left="0" w:firstLine="0"/>
        <w:contextualSpacing/>
        <w:jc w:val="both"/>
        <w:rPr>
          <w:rFonts w:ascii="Arial" w:hAnsi="Arial" w:cs="Arial"/>
          <w:sz w:val="16"/>
          <w:szCs w:val="16"/>
        </w:rPr>
      </w:pPr>
      <w:r w:rsidRPr="007D09C0">
        <w:rPr>
          <w:rFonts w:ascii="Arial" w:hAnsi="Arial" w:cs="Arial"/>
          <w:sz w:val="16"/>
          <w:szCs w:val="16"/>
        </w:rPr>
        <w:t>Comportamento inidôneo;</w:t>
      </w:r>
    </w:p>
    <w:p w:rsidR="007D09C0" w:rsidRPr="007D09C0" w:rsidRDefault="007D09C0" w:rsidP="007D09C0">
      <w:pPr>
        <w:numPr>
          <w:ilvl w:val="0"/>
          <w:numId w:val="12"/>
        </w:numPr>
        <w:tabs>
          <w:tab w:val="left" w:pos="567"/>
        </w:tabs>
        <w:ind w:left="0" w:firstLine="0"/>
        <w:contextualSpacing/>
        <w:jc w:val="both"/>
        <w:rPr>
          <w:rFonts w:ascii="Arial" w:hAnsi="Arial" w:cs="Arial"/>
          <w:sz w:val="16"/>
          <w:szCs w:val="16"/>
        </w:rPr>
      </w:pPr>
      <w:r w:rsidRPr="007D09C0">
        <w:rPr>
          <w:rFonts w:ascii="Arial" w:hAnsi="Arial" w:cs="Arial"/>
          <w:sz w:val="16"/>
          <w:szCs w:val="16"/>
        </w:rPr>
        <w:t>Fraude fiscal;</w:t>
      </w:r>
    </w:p>
    <w:p w:rsidR="007D09C0" w:rsidRPr="007D09C0" w:rsidRDefault="007D09C0" w:rsidP="007D09C0">
      <w:pPr>
        <w:numPr>
          <w:ilvl w:val="0"/>
          <w:numId w:val="12"/>
        </w:numPr>
        <w:tabs>
          <w:tab w:val="left" w:pos="567"/>
        </w:tabs>
        <w:ind w:left="0" w:firstLine="0"/>
        <w:contextualSpacing/>
        <w:jc w:val="both"/>
        <w:rPr>
          <w:rFonts w:ascii="Arial" w:hAnsi="Arial" w:cs="Arial"/>
          <w:sz w:val="16"/>
          <w:szCs w:val="16"/>
        </w:rPr>
      </w:pPr>
      <w:r w:rsidRPr="007D09C0">
        <w:rPr>
          <w:rFonts w:ascii="Arial" w:hAnsi="Arial" w:cs="Arial"/>
          <w:sz w:val="16"/>
          <w:szCs w:val="16"/>
        </w:rPr>
        <w:t>Descumprimento de qualquer dos deveres elencados no Edital ou no Contrato.</w:t>
      </w:r>
    </w:p>
    <w:p w:rsidR="007D09C0" w:rsidRPr="007D09C0" w:rsidRDefault="007D09C0" w:rsidP="007D09C0">
      <w:pPr>
        <w:tabs>
          <w:tab w:val="left" w:pos="426"/>
        </w:tabs>
        <w:contextualSpacing/>
        <w:rPr>
          <w:rFonts w:ascii="Arial" w:hAnsi="Arial" w:cs="Arial"/>
          <w:sz w:val="16"/>
          <w:szCs w:val="16"/>
        </w:rPr>
      </w:pPr>
    </w:p>
    <w:p w:rsidR="007D09C0" w:rsidRPr="007D09C0" w:rsidRDefault="007D09C0" w:rsidP="007D09C0">
      <w:pPr>
        <w:pStyle w:val="SemEspaamento"/>
        <w:numPr>
          <w:ilvl w:val="1"/>
          <w:numId w:val="49"/>
        </w:numPr>
        <w:tabs>
          <w:tab w:val="left" w:pos="567"/>
        </w:tabs>
        <w:suppressAutoHyphens/>
        <w:ind w:left="0" w:firstLine="0"/>
        <w:jc w:val="both"/>
        <w:rPr>
          <w:rFonts w:ascii="Arial" w:hAnsi="Arial" w:cs="Arial"/>
          <w:sz w:val="16"/>
          <w:szCs w:val="16"/>
        </w:rPr>
      </w:pPr>
      <w:r w:rsidRPr="007D09C0">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7D09C0" w:rsidRPr="007D09C0" w:rsidRDefault="007D09C0" w:rsidP="007D09C0">
      <w:pPr>
        <w:pStyle w:val="SemEspaamento"/>
        <w:tabs>
          <w:tab w:val="left" w:pos="567"/>
        </w:tabs>
        <w:suppressAutoHyphens/>
        <w:rPr>
          <w:rFonts w:ascii="Arial" w:hAnsi="Arial" w:cs="Arial"/>
          <w:sz w:val="16"/>
          <w:szCs w:val="16"/>
        </w:rPr>
      </w:pPr>
    </w:p>
    <w:p w:rsidR="007D09C0" w:rsidRPr="007D09C0" w:rsidRDefault="007D09C0" w:rsidP="007D09C0">
      <w:pPr>
        <w:pStyle w:val="SemEspaamento"/>
        <w:numPr>
          <w:ilvl w:val="1"/>
          <w:numId w:val="49"/>
        </w:numPr>
        <w:tabs>
          <w:tab w:val="left" w:pos="567"/>
        </w:tabs>
        <w:suppressAutoHyphens/>
        <w:ind w:left="0" w:firstLine="0"/>
        <w:jc w:val="both"/>
        <w:rPr>
          <w:rFonts w:ascii="Arial" w:hAnsi="Arial" w:cs="Arial"/>
          <w:sz w:val="16"/>
          <w:szCs w:val="16"/>
        </w:rPr>
      </w:pPr>
      <w:r w:rsidRPr="007D09C0">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7D09C0" w:rsidRPr="007D09C0" w:rsidRDefault="007D09C0" w:rsidP="007D09C0">
      <w:pPr>
        <w:pStyle w:val="SemEspaamento"/>
        <w:tabs>
          <w:tab w:val="left" w:pos="0"/>
        </w:tabs>
        <w:suppressAutoHyphens/>
        <w:rPr>
          <w:rFonts w:ascii="Arial" w:hAnsi="Arial" w:cs="Arial"/>
          <w:sz w:val="16"/>
          <w:szCs w:val="16"/>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2"/>
        <w:gridCol w:w="7861"/>
        <w:gridCol w:w="828"/>
        <w:gridCol w:w="1613"/>
      </w:tblGrid>
      <w:tr w:rsidR="007D09C0" w:rsidRPr="007D09C0" w:rsidTr="00122177">
        <w:trPr>
          <w:trHeight w:val="170"/>
        </w:trPr>
        <w:tc>
          <w:tcPr>
            <w:tcW w:w="332" w:type="pct"/>
            <w:vAlign w:val="center"/>
          </w:tcPr>
          <w:p w:rsidR="007D09C0" w:rsidRPr="007D09C0" w:rsidRDefault="007D09C0" w:rsidP="00122177">
            <w:pPr>
              <w:autoSpaceDE w:val="0"/>
              <w:autoSpaceDN w:val="0"/>
              <w:adjustRightInd w:val="0"/>
              <w:ind w:left="-13"/>
              <w:jc w:val="center"/>
              <w:rPr>
                <w:rFonts w:ascii="Arial" w:hAnsi="Arial" w:cs="Arial"/>
                <w:b/>
                <w:bCs/>
                <w:sz w:val="16"/>
                <w:szCs w:val="16"/>
              </w:rPr>
            </w:pPr>
            <w:r w:rsidRPr="007D09C0">
              <w:rPr>
                <w:rFonts w:ascii="Arial" w:hAnsi="Arial" w:cs="Arial"/>
                <w:b/>
                <w:bCs/>
                <w:sz w:val="16"/>
                <w:szCs w:val="16"/>
              </w:rPr>
              <w:t>ITEM</w:t>
            </w:r>
          </w:p>
        </w:tc>
        <w:tc>
          <w:tcPr>
            <w:tcW w:w="3562" w:type="pct"/>
            <w:vAlign w:val="center"/>
          </w:tcPr>
          <w:p w:rsidR="007D09C0" w:rsidRPr="007D09C0" w:rsidRDefault="007D09C0" w:rsidP="00122177">
            <w:pPr>
              <w:autoSpaceDE w:val="0"/>
              <w:autoSpaceDN w:val="0"/>
              <w:adjustRightInd w:val="0"/>
              <w:jc w:val="center"/>
              <w:rPr>
                <w:rFonts w:ascii="Arial" w:hAnsi="Arial" w:cs="Arial"/>
                <w:b/>
                <w:bCs/>
                <w:sz w:val="16"/>
                <w:szCs w:val="16"/>
              </w:rPr>
            </w:pPr>
            <w:r w:rsidRPr="007D09C0">
              <w:rPr>
                <w:rFonts w:ascii="Arial" w:hAnsi="Arial" w:cs="Arial"/>
                <w:b/>
                <w:bCs/>
                <w:sz w:val="16"/>
                <w:szCs w:val="16"/>
              </w:rPr>
              <w:t>DESCRIÇÃO DA INFRAÇÃO</w:t>
            </w:r>
          </w:p>
        </w:tc>
        <w:tc>
          <w:tcPr>
            <w:tcW w:w="375" w:type="pct"/>
            <w:vAlign w:val="center"/>
          </w:tcPr>
          <w:p w:rsidR="007D09C0" w:rsidRPr="007D09C0" w:rsidRDefault="007D09C0" w:rsidP="00122177">
            <w:pPr>
              <w:autoSpaceDE w:val="0"/>
              <w:autoSpaceDN w:val="0"/>
              <w:adjustRightInd w:val="0"/>
              <w:jc w:val="center"/>
              <w:rPr>
                <w:rFonts w:ascii="Arial" w:hAnsi="Arial" w:cs="Arial"/>
                <w:b/>
                <w:bCs/>
                <w:sz w:val="16"/>
                <w:szCs w:val="16"/>
              </w:rPr>
            </w:pPr>
            <w:r w:rsidRPr="007D09C0">
              <w:rPr>
                <w:rFonts w:ascii="Arial" w:hAnsi="Arial" w:cs="Arial"/>
                <w:b/>
                <w:bCs/>
                <w:sz w:val="16"/>
                <w:szCs w:val="16"/>
              </w:rPr>
              <w:t>GRAU</w:t>
            </w:r>
          </w:p>
        </w:tc>
        <w:tc>
          <w:tcPr>
            <w:tcW w:w="731" w:type="pct"/>
            <w:vAlign w:val="center"/>
          </w:tcPr>
          <w:p w:rsidR="007D09C0" w:rsidRPr="007D09C0" w:rsidRDefault="007D09C0" w:rsidP="00122177">
            <w:pPr>
              <w:autoSpaceDE w:val="0"/>
              <w:autoSpaceDN w:val="0"/>
              <w:adjustRightInd w:val="0"/>
              <w:jc w:val="center"/>
              <w:rPr>
                <w:rFonts w:ascii="Arial" w:hAnsi="Arial" w:cs="Arial"/>
                <w:b/>
                <w:bCs/>
                <w:sz w:val="16"/>
                <w:szCs w:val="16"/>
              </w:rPr>
            </w:pPr>
            <w:r w:rsidRPr="007D09C0">
              <w:rPr>
                <w:rFonts w:ascii="Arial" w:hAnsi="Arial" w:cs="Arial"/>
                <w:b/>
                <w:bCs/>
                <w:sz w:val="16"/>
                <w:szCs w:val="16"/>
              </w:rPr>
              <w:t>MULTA*</w:t>
            </w:r>
          </w:p>
        </w:tc>
      </w:tr>
      <w:tr w:rsidR="007D09C0" w:rsidRPr="007D09C0" w:rsidTr="00122177">
        <w:trPr>
          <w:trHeight w:val="170"/>
        </w:trPr>
        <w:tc>
          <w:tcPr>
            <w:tcW w:w="332" w:type="pct"/>
            <w:vAlign w:val="center"/>
          </w:tcPr>
          <w:p w:rsidR="007D09C0" w:rsidRPr="007D09C0" w:rsidRDefault="007D09C0" w:rsidP="00122177">
            <w:pPr>
              <w:pStyle w:val="PargrafodaLista"/>
              <w:autoSpaceDE w:val="0"/>
              <w:autoSpaceDN w:val="0"/>
              <w:adjustRightInd w:val="0"/>
              <w:ind w:left="-13"/>
              <w:jc w:val="center"/>
              <w:rPr>
                <w:rFonts w:ascii="Arial" w:hAnsi="Arial" w:cs="Arial"/>
                <w:bCs/>
                <w:sz w:val="16"/>
                <w:szCs w:val="16"/>
              </w:rPr>
            </w:pPr>
            <w:r w:rsidRPr="007D09C0">
              <w:rPr>
                <w:rFonts w:ascii="Arial" w:hAnsi="Arial" w:cs="Arial"/>
                <w:bCs/>
                <w:sz w:val="16"/>
                <w:szCs w:val="16"/>
              </w:rPr>
              <w:t>01</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Suspender ou interromper, salvo por motivo de força maior ou caso fortuito, os fornecimentos dos bens adquiridos, por dia e por unidade de atendimento;</w:t>
            </w:r>
          </w:p>
        </w:tc>
        <w:tc>
          <w:tcPr>
            <w:tcW w:w="375"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05</w:t>
            </w:r>
          </w:p>
        </w:tc>
        <w:tc>
          <w:tcPr>
            <w:tcW w:w="731"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3,2% por dia</w:t>
            </w:r>
          </w:p>
        </w:tc>
      </w:tr>
      <w:tr w:rsidR="007D09C0" w:rsidRPr="007D09C0" w:rsidTr="00122177">
        <w:trPr>
          <w:trHeight w:val="170"/>
        </w:trPr>
        <w:tc>
          <w:tcPr>
            <w:tcW w:w="332" w:type="pct"/>
            <w:vAlign w:val="center"/>
          </w:tcPr>
          <w:p w:rsidR="007D09C0" w:rsidRPr="007D09C0" w:rsidRDefault="007D09C0" w:rsidP="00122177">
            <w:pPr>
              <w:pStyle w:val="PargrafodaLista"/>
              <w:autoSpaceDE w:val="0"/>
              <w:autoSpaceDN w:val="0"/>
              <w:adjustRightInd w:val="0"/>
              <w:ind w:left="-13"/>
              <w:jc w:val="center"/>
              <w:rPr>
                <w:rFonts w:ascii="Arial" w:hAnsi="Arial" w:cs="Arial"/>
                <w:bCs/>
                <w:sz w:val="16"/>
                <w:szCs w:val="16"/>
              </w:rPr>
            </w:pPr>
            <w:r w:rsidRPr="007D09C0">
              <w:rPr>
                <w:rFonts w:ascii="Arial" w:hAnsi="Arial" w:cs="Arial"/>
                <w:bCs/>
                <w:sz w:val="16"/>
                <w:szCs w:val="16"/>
              </w:rPr>
              <w:t>02</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Recusar-se a executar as determinações feitas pela FISCALIZAÇÃO, sem motivo justificado;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04</w:t>
            </w:r>
          </w:p>
        </w:tc>
        <w:tc>
          <w:tcPr>
            <w:tcW w:w="731"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1,6% por dia</w:t>
            </w:r>
          </w:p>
        </w:tc>
      </w:tr>
      <w:tr w:rsidR="007D09C0" w:rsidRPr="007D09C0" w:rsidTr="00122177">
        <w:trPr>
          <w:trHeight w:val="170"/>
        </w:trPr>
        <w:tc>
          <w:tcPr>
            <w:tcW w:w="332" w:type="pct"/>
            <w:vAlign w:val="center"/>
          </w:tcPr>
          <w:p w:rsidR="007D09C0" w:rsidRPr="007D09C0" w:rsidRDefault="007D09C0" w:rsidP="00122177">
            <w:pPr>
              <w:pStyle w:val="PargrafodaLista"/>
              <w:autoSpaceDE w:val="0"/>
              <w:autoSpaceDN w:val="0"/>
              <w:adjustRightInd w:val="0"/>
              <w:ind w:left="-13"/>
              <w:jc w:val="center"/>
              <w:rPr>
                <w:rFonts w:ascii="Arial" w:hAnsi="Arial" w:cs="Arial"/>
                <w:bCs/>
                <w:sz w:val="16"/>
                <w:szCs w:val="16"/>
              </w:rPr>
            </w:pPr>
            <w:r w:rsidRPr="007D09C0">
              <w:rPr>
                <w:rFonts w:ascii="Arial" w:hAnsi="Arial" w:cs="Arial"/>
                <w:bCs/>
                <w:sz w:val="16"/>
                <w:szCs w:val="16"/>
              </w:rPr>
              <w:t>03</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Destruir ou danificar documentos por culpa ou dolo de seus agentes;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05</w:t>
            </w:r>
          </w:p>
        </w:tc>
        <w:tc>
          <w:tcPr>
            <w:tcW w:w="731"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3,2% por dia</w:t>
            </w:r>
          </w:p>
        </w:tc>
      </w:tr>
      <w:tr w:rsidR="007D09C0" w:rsidRPr="007D09C0" w:rsidTr="00122177">
        <w:trPr>
          <w:trHeight w:val="170"/>
        </w:trPr>
        <w:tc>
          <w:tcPr>
            <w:tcW w:w="332" w:type="pct"/>
            <w:vAlign w:val="center"/>
          </w:tcPr>
          <w:p w:rsidR="007D09C0" w:rsidRPr="007D09C0" w:rsidRDefault="007D09C0" w:rsidP="00122177">
            <w:pPr>
              <w:pStyle w:val="PargrafodaLista"/>
              <w:autoSpaceDE w:val="0"/>
              <w:autoSpaceDN w:val="0"/>
              <w:adjustRightInd w:val="0"/>
              <w:ind w:left="-13"/>
              <w:jc w:val="center"/>
              <w:rPr>
                <w:rFonts w:ascii="Arial" w:hAnsi="Arial" w:cs="Arial"/>
                <w:bCs/>
                <w:sz w:val="16"/>
                <w:szCs w:val="16"/>
              </w:rPr>
            </w:pPr>
            <w:r w:rsidRPr="007D09C0">
              <w:rPr>
                <w:rFonts w:ascii="Arial" w:hAnsi="Arial" w:cs="Arial"/>
                <w:bCs/>
                <w:sz w:val="16"/>
                <w:szCs w:val="16"/>
              </w:rPr>
              <w:t>04</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Executar a entrega incompleta, paliativo substitutivo como por caráter permanente, ou deixar de providenciar recomposição complementar;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02</w:t>
            </w:r>
          </w:p>
        </w:tc>
        <w:tc>
          <w:tcPr>
            <w:tcW w:w="731" w:type="pct"/>
            <w:vAlign w:val="center"/>
          </w:tcPr>
          <w:p w:rsidR="007D09C0" w:rsidRPr="007D09C0" w:rsidRDefault="007D09C0" w:rsidP="00122177">
            <w:pPr>
              <w:autoSpaceDE w:val="0"/>
              <w:autoSpaceDN w:val="0"/>
              <w:adjustRightInd w:val="0"/>
              <w:jc w:val="center"/>
              <w:rPr>
                <w:rFonts w:ascii="Arial" w:hAnsi="Arial" w:cs="Arial"/>
                <w:sz w:val="16"/>
                <w:szCs w:val="16"/>
              </w:rPr>
            </w:pPr>
            <w:r w:rsidRPr="007D09C0">
              <w:rPr>
                <w:rFonts w:ascii="Arial" w:hAnsi="Arial" w:cs="Arial"/>
                <w:bCs/>
                <w:sz w:val="16"/>
                <w:szCs w:val="16"/>
              </w:rPr>
              <w:t>0,4% por dia</w:t>
            </w:r>
          </w:p>
        </w:tc>
      </w:tr>
      <w:tr w:rsidR="007D09C0" w:rsidRPr="007D09C0" w:rsidTr="00122177">
        <w:trPr>
          <w:trHeight w:val="170"/>
        </w:trPr>
        <w:tc>
          <w:tcPr>
            <w:tcW w:w="332" w:type="pct"/>
            <w:vAlign w:val="center"/>
          </w:tcPr>
          <w:p w:rsidR="007D09C0" w:rsidRPr="007D09C0" w:rsidRDefault="007D09C0" w:rsidP="00122177">
            <w:pPr>
              <w:pStyle w:val="PargrafodaLista"/>
              <w:autoSpaceDE w:val="0"/>
              <w:autoSpaceDN w:val="0"/>
              <w:adjustRightInd w:val="0"/>
              <w:ind w:left="-13"/>
              <w:jc w:val="center"/>
              <w:rPr>
                <w:rFonts w:ascii="Arial" w:hAnsi="Arial" w:cs="Arial"/>
                <w:bCs/>
                <w:sz w:val="16"/>
                <w:szCs w:val="16"/>
              </w:rPr>
            </w:pPr>
            <w:r w:rsidRPr="007D09C0">
              <w:rPr>
                <w:rFonts w:ascii="Arial" w:hAnsi="Arial" w:cs="Arial"/>
                <w:bCs/>
                <w:sz w:val="16"/>
                <w:szCs w:val="16"/>
              </w:rPr>
              <w:t>05</w:t>
            </w:r>
          </w:p>
        </w:tc>
        <w:tc>
          <w:tcPr>
            <w:tcW w:w="3562" w:type="pct"/>
            <w:vAlign w:val="center"/>
          </w:tcPr>
          <w:p w:rsidR="007D09C0" w:rsidRPr="007D09C0" w:rsidRDefault="007D09C0" w:rsidP="00122177">
            <w:pPr>
              <w:tabs>
                <w:tab w:val="left" w:pos="567"/>
                <w:tab w:val="left" w:pos="709"/>
              </w:tabs>
              <w:suppressAutoHyphens/>
              <w:rPr>
                <w:rFonts w:ascii="Arial" w:eastAsia="Calibri" w:hAnsi="Arial" w:cs="Arial"/>
                <w:sz w:val="16"/>
                <w:szCs w:val="16"/>
                <w:lang w:eastAsia="en-US"/>
              </w:rPr>
            </w:pPr>
            <w:r w:rsidRPr="007D09C0">
              <w:rPr>
                <w:rFonts w:ascii="Arial" w:eastAsia="Calibri" w:hAnsi="Arial" w:cs="Arial"/>
                <w:sz w:val="16"/>
                <w:szCs w:val="16"/>
                <w:lang w:eastAsia="en-US"/>
              </w:rPr>
              <w:t>Inexecução total do contrato;</w:t>
            </w:r>
          </w:p>
        </w:tc>
        <w:tc>
          <w:tcPr>
            <w:tcW w:w="375" w:type="pct"/>
            <w:vAlign w:val="center"/>
          </w:tcPr>
          <w:p w:rsidR="007D09C0" w:rsidRPr="007D09C0" w:rsidRDefault="007D09C0" w:rsidP="00122177">
            <w:pPr>
              <w:tabs>
                <w:tab w:val="left" w:pos="567"/>
                <w:tab w:val="left" w:pos="709"/>
              </w:tabs>
              <w:suppressAutoHyphens/>
              <w:jc w:val="center"/>
              <w:rPr>
                <w:rFonts w:ascii="Arial" w:eastAsia="Calibri" w:hAnsi="Arial" w:cs="Arial"/>
                <w:sz w:val="16"/>
                <w:szCs w:val="16"/>
                <w:lang w:eastAsia="en-US"/>
              </w:rPr>
            </w:pPr>
            <w:r w:rsidRPr="007D09C0">
              <w:rPr>
                <w:rFonts w:ascii="Arial" w:eastAsia="Calibri" w:hAnsi="Arial" w:cs="Arial"/>
                <w:sz w:val="16"/>
                <w:szCs w:val="16"/>
                <w:lang w:eastAsia="en-US"/>
              </w:rPr>
              <w:t>10</w:t>
            </w:r>
          </w:p>
        </w:tc>
        <w:tc>
          <w:tcPr>
            <w:tcW w:w="731" w:type="pct"/>
            <w:vAlign w:val="center"/>
          </w:tcPr>
          <w:p w:rsidR="007D09C0" w:rsidRPr="007D09C0" w:rsidRDefault="007D09C0" w:rsidP="00122177">
            <w:pPr>
              <w:tabs>
                <w:tab w:val="left" w:pos="567"/>
                <w:tab w:val="left" w:pos="709"/>
              </w:tabs>
              <w:suppressAutoHyphens/>
              <w:jc w:val="center"/>
              <w:rPr>
                <w:rFonts w:ascii="Arial" w:eastAsia="Calibri" w:hAnsi="Arial" w:cs="Arial"/>
                <w:sz w:val="16"/>
                <w:szCs w:val="16"/>
                <w:lang w:eastAsia="en-US"/>
              </w:rPr>
            </w:pPr>
            <w:r w:rsidRPr="007D09C0">
              <w:rPr>
                <w:rFonts w:ascii="Arial" w:eastAsia="Calibri" w:hAnsi="Arial" w:cs="Arial"/>
                <w:sz w:val="16"/>
                <w:szCs w:val="16"/>
                <w:lang w:eastAsia="en-US"/>
              </w:rPr>
              <w:t>10 %</w:t>
            </w:r>
          </w:p>
        </w:tc>
      </w:tr>
      <w:tr w:rsidR="007D09C0" w:rsidRPr="007D09C0" w:rsidTr="00122177">
        <w:trPr>
          <w:trHeight w:val="170"/>
        </w:trPr>
        <w:tc>
          <w:tcPr>
            <w:tcW w:w="5000" w:type="pct"/>
            <w:gridSpan w:val="4"/>
            <w:vAlign w:val="center"/>
          </w:tcPr>
          <w:p w:rsidR="007D09C0" w:rsidRPr="007D09C0" w:rsidRDefault="007D09C0" w:rsidP="00122177">
            <w:pPr>
              <w:autoSpaceDE w:val="0"/>
              <w:autoSpaceDN w:val="0"/>
              <w:adjustRightInd w:val="0"/>
              <w:ind w:left="-13"/>
              <w:jc w:val="center"/>
              <w:rPr>
                <w:rFonts w:ascii="Arial" w:hAnsi="Arial" w:cs="Arial"/>
                <w:b/>
                <w:bCs/>
                <w:sz w:val="16"/>
                <w:szCs w:val="16"/>
              </w:rPr>
            </w:pPr>
            <w:r w:rsidRPr="007D09C0">
              <w:rPr>
                <w:rFonts w:ascii="Arial" w:hAnsi="Arial" w:cs="Arial"/>
                <w:b/>
                <w:bCs/>
                <w:sz w:val="16"/>
                <w:szCs w:val="16"/>
              </w:rPr>
              <w:t>Para os itens a seguir, deixar de:</w:t>
            </w:r>
          </w:p>
        </w:tc>
      </w:tr>
      <w:tr w:rsidR="007D09C0" w:rsidRPr="007D09C0" w:rsidTr="00122177">
        <w:trPr>
          <w:trHeight w:val="170"/>
        </w:trPr>
        <w:tc>
          <w:tcPr>
            <w:tcW w:w="332" w:type="pct"/>
            <w:vAlign w:val="center"/>
          </w:tcPr>
          <w:p w:rsidR="007D09C0" w:rsidRPr="007D09C0" w:rsidRDefault="007D09C0" w:rsidP="00122177">
            <w:pPr>
              <w:tabs>
                <w:tab w:val="left" w:pos="567"/>
                <w:tab w:val="left" w:pos="709"/>
              </w:tabs>
              <w:suppressAutoHyphens/>
              <w:ind w:left="-13"/>
              <w:jc w:val="center"/>
              <w:rPr>
                <w:rFonts w:ascii="Arial" w:eastAsia="Calibri" w:hAnsi="Arial" w:cs="Arial"/>
                <w:sz w:val="16"/>
                <w:szCs w:val="16"/>
                <w:lang w:eastAsia="en-US"/>
              </w:rPr>
            </w:pPr>
            <w:r w:rsidRPr="007D09C0">
              <w:rPr>
                <w:rFonts w:ascii="Arial" w:eastAsia="Calibri" w:hAnsi="Arial" w:cs="Arial"/>
                <w:sz w:val="16"/>
                <w:szCs w:val="16"/>
                <w:lang w:eastAsia="en-US"/>
              </w:rPr>
              <w:t>6</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03</w:t>
            </w:r>
          </w:p>
        </w:tc>
        <w:tc>
          <w:tcPr>
            <w:tcW w:w="731"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0,8% por dia</w:t>
            </w:r>
          </w:p>
        </w:tc>
      </w:tr>
      <w:tr w:rsidR="007D09C0" w:rsidRPr="007D09C0" w:rsidTr="00122177">
        <w:trPr>
          <w:trHeight w:val="170"/>
        </w:trPr>
        <w:tc>
          <w:tcPr>
            <w:tcW w:w="332" w:type="pct"/>
            <w:vAlign w:val="center"/>
          </w:tcPr>
          <w:p w:rsidR="007D09C0" w:rsidRPr="007D09C0" w:rsidRDefault="007D09C0" w:rsidP="00122177">
            <w:pPr>
              <w:tabs>
                <w:tab w:val="left" w:pos="567"/>
                <w:tab w:val="left" w:pos="709"/>
              </w:tabs>
              <w:suppressAutoHyphens/>
              <w:ind w:left="-13"/>
              <w:jc w:val="center"/>
              <w:rPr>
                <w:rFonts w:ascii="Arial" w:eastAsia="Calibri" w:hAnsi="Arial" w:cs="Arial"/>
                <w:sz w:val="16"/>
                <w:szCs w:val="16"/>
                <w:lang w:eastAsia="en-US"/>
              </w:rPr>
            </w:pPr>
            <w:r w:rsidRPr="007D09C0">
              <w:rPr>
                <w:rFonts w:ascii="Arial" w:eastAsia="Calibri" w:hAnsi="Arial" w:cs="Arial"/>
                <w:sz w:val="16"/>
                <w:szCs w:val="16"/>
                <w:lang w:eastAsia="en-US"/>
              </w:rPr>
              <w:t>7</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Cumprir determinação formal ou instrução complementar da FISCALIZAÇÃO,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03</w:t>
            </w:r>
          </w:p>
        </w:tc>
        <w:tc>
          <w:tcPr>
            <w:tcW w:w="731"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0,8% por dia</w:t>
            </w:r>
          </w:p>
        </w:tc>
      </w:tr>
      <w:tr w:rsidR="007D09C0" w:rsidRPr="007D09C0" w:rsidTr="00122177">
        <w:trPr>
          <w:trHeight w:val="170"/>
        </w:trPr>
        <w:tc>
          <w:tcPr>
            <w:tcW w:w="332" w:type="pct"/>
            <w:vAlign w:val="center"/>
          </w:tcPr>
          <w:p w:rsidR="007D09C0" w:rsidRPr="007D09C0" w:rsidRDefault="007D09C0" w:rsidP="00122177">
            <w:pPr>
              <w:tabs>
                <w:tab w:val="left" w:pos="567"/>
                <w:tab w:val="left" w:pos="709"/>
              </w:tabs>
              <w:suppressAutoHyphens/>
              <w:ind w:left="-13"/>
              <w:jc w:val="center"/>
              <w:rPr>
                <w:rFonts w:ascii="Arial" w:eastAsia="Calibri" w:hAnsi="Arial" w:cs="Arial"/>
                <w:sz w:val="16"/>
                <w:szCs w:val="16"/>
                <w:lang w:eastAsia="en-US"/>
              </w:rPr>
            </w:pPr>
            <w:r w:rsidRPr="007D09C0">
              <w:rPr>
                <w:rFonts w:ascii="Arial" w:eastAsia="Calibri" w:hAnsi="Arial" w:cs="Arial"/>
                <w:sz w:val="16"/>
                <w:szCs w:val="16"/>
                <w:lang w:eastAsia="en-US"/>
              </w:rPr>
              <w:t>8</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Iniciar a entrega nos prazos estabelecidos, observados os limites mínimos estabelecidos por este Contrato; por item,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02</w:t>
            </w:r>
          </w:p>
        </w:tc>
        <w:tc>
          <w:tcPr>
            <w:tcW w:w="731"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0,2% por dia</w:t>
            </w:r>
          </w:p>
        </w:tc>
      </w:tr>
      <w:tr w:rsidR="007D09C0" w:rsidRPr="007D09C0" w:rsidTr="00122177">
        <w:trPr>
          <w:trHeight w:val="170"/>
        </w:trPr>
        <w:tc>
          <w:tcPr>
            <w:tcW w:w="332" w:type="pct"/>
            <w:vAlign w:val="center"/>
          </w:tcPr>
          <w:p w:rsidR="007D09C0" w:rsidRPr="007D09C0" w:rsidRDefault="007D09C0" w:rsidP="00122177">
            <w:pPr>
              <w:tabs>
                <w:tab w:val="left" w:pos="567"/>
                <w:tab w:val="left" w:pos="709"/>
              </w:tabs>
              <w:suppressAutoHyphens/>
              <w:ind w:left="-13"/>
              <w:jc w:val="center"/>
              <w:rPr>
                <w:rFonts w:ascii="Arial" w:eastAsia="Calibri" w:hAnsi="Arial" w:cs="Arial"/>
                <w:sz w:val="16"/>
                <w:szCs w:val="16"/>
                <w:lang w:eastAsia="en-US"/>
              </w:rPr>
            </w:pPr>
            <w:r w:rsidRPr="007D09C0">
              <w:rPr>
                <w:rFonts w:ascii="Arial" w:eastAsia="Calibri" w:hAnsi="Arial" w:cs="Arial"/>
                <w:sz w:val="16"/>
                <w:szCs w:val="16"/>
                <w:lang w:eastAsia="en-US"/>
              </w:rPr>
              <w:t>9</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Ressarcir o órgão por eventuais danos causados por sua culpa;</w:t>
            </w:r>
          </w:p>
        </w:tc>
        <w:tc>
          <w:tcPr>
            <w:tcW w:w="375"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02</w:t>
            </w:r>
          </w:p>
        </w:tc>
        <w:tc>
          <w:tcPr>
            <w:tcW w:w="731"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0,4% por dia</w:t>
            </w:r>
          </w:p>
        </w:tc>
      </w:tr>
      <w:tr w:rsidR="007D09C0" w:rsidRPr="007D09C0" w:rsidTr="00122177">
        <w:trPr>
          <w:trHeight w:val="170"/>
        </w:trPr>
        <w:tc>
          <w:tcPr>
            <w:tcW w:w="332" w:type="pct"/>
            <w:vAlign w:val="center"/>
          </w:tcPr>
          <w:p w:rsidR="007D09C0" w:rsidRPr="007D09C0" w:rsidRDefault="007D09C0" w:rsidP="00122177">
            <w:pPr>
              <w:tabs>
                <w:tab w:val="left" w:pos="567"/>
                <w:tab w:val="left" w:pos="709"/>
              </w:tabs>
              <w:suppressAutoHyphens/>
              <w:ind w:left="-13"/>
              <w:jc w:val="center"/>
              <w:rPr>
                <w:rFonts w:ascii="Arial" w:eastAsia="Calibri" w:hAnsi="Arial" w:cs="Arial"/>
                <w:sz w:val="16"/>
                <w:szCs w:val="16"/>
                <w:lang w:eastAsia="en-US"/>
              </w:rPr>
            </w:pPr>
            <w:r w:rsidRPr="007D09C0">
              <w:rPr>
                <w:rFonts w:ascii="Arial" w:eastAsia="Calibri" w:hAnsi="Arial" w:cs="Arial"/>
                <w:sz w:val="16"/>
                <w:szCs w:val="16"/>
                <w:lang w:eastAsia="en-US"/>
              </w:rPr>
              <w:t>10</w:t>
            </w:r>
          </w:p>
        </w:tc>
        <w:tc>
          <w:tcPr>
            <w:tcW w:w="3562" w:type="pct"/>
            <w:vAlign w:val="center"/>
          </w:tcPr>
          <w:p w:rsidR="007D09C0" w:rsidRPr="007D09C0" w:rsidRDefault="007D09C0" w:rsidP="00122177">
            <w:pPr>
              <w:autoSpaceDE w:val="0"/>
              <w:autoSpaceDN w:val="0"/>
              <w:adjustRightInd w:val="0"/>
              <w:rPr>
                <w:rFonts w:ascii="Arial" w:hAnsi="Arial" w:cs="Arial"/>
                <w:sz w:val="16"/>
                <w:szCs w:val="16"/>
              </w:rPr>
            </w:pPr>
            <w:r w:rsidRPr="007D09C0">
              <w:rPr>
                <w:rFonts w:ascii="Arial" w:hAnsi="Arial" w:cs="Arial"/>
                <w:sz w:val="16"/>
                <w:szCs w:val="16"/>
              </w:rPr>
              <w:t>Manter a documentação de habilitação atualizada; por item, por ocorrência.</w:t>
            </w:r>
          </w:p>
        </w:tc>
        <w:tc>
          <w:tcPr>
            <w:tcW w:w="375"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01</w:t>
            </w:r>
          </w:p>
        </w:tc>
        <w:tc>
          <w:tcPr>
            <w:tcW w:w="731" w:type="pct"/>
            <w:vAlign w:val="center"/>
          </w:tcPr>
          <w:p w:rsidR="007D09C0" w:rsidRPr="007D09C0" w:rsidRDefault="007D09C0" w:rsidP="00122177">
            <w:pPr>
              <w:autoSpaceDE w:val="0"/>
              <w:autoSpaceDN w:val="0"/>
              <w:adjustRightInd w:val="0"/>
              <w:jc w:val="center"/>
              <w:rPr>
                <w:rFonts w:ascii="Arial" w:hAnsi="Arial" w:cs="Arial"/>
                <w:bCs/>
                <w:sz w:val="16"/>
                <w:szCs w:val="16"/>
              </w:rPr>
            </w:pPr>
            <w:r w:rsidRPr="007D09C0">
              <w:rPr>
                <w:rFonts w:ascii="Arial" w:hAnsi="Arial" w:cs="Arial"/>
                <w:bCs/>
                <w:sz w:val="16"/>
                <w:szCs w:val="16"/>
              </w:rPr>
              <w:t>0,2% por dia</w:t>
            </w:r>
          </w:p>
        </w:tc>
      </w:tr>
    </w:tbl>
    <w:p w:rsidR="007D09C0" w:rsidRPr="007D09C0" w:rsidRDefault="007D09C0" w:rsidP="007D09C0">
      <w:pPr>
        <w:autoSpaceDE w:val="0"/>
        <w:autoSpaceDN w:val="0"/>
        <w:adjustRightInd w:val="0"/>
        <w:rPr>
          <w:rFonts w:ascii="Arial" w:hAnsi="Arial" w:cs="Arial"/>
          <w:b/>
          <w:bCs/>
          <w:i/>
          <w:sz w:val="16"/>
          <w:szCs w:val="16"/>
        </w:rPr>
      </w:pPr>
      <w:r w:rsidRPr="007D09C0">
        <w:rPr>
          <w:rFonts w:ascii="Arial" w:hAnsi="Arial" w:cs="Arial"/>
          <w:b/>
          <w:bCs/>
          <w:i/>
          <w:sz w:val="16"/>
          <w:szCs w:val="16"/>
        </w:rPr>
        <w:t>* Incidente sobre o valor mensal do contrato.</w:t>
      </w:r>
    </w:p>
    <w:p w:rsidR="007D09C0" w:rsidRPr="007D09C0" w:rsidRDefault="007D09C0" w:rsidP="007D09C0">
      <w:pPr>
        <w:autoSpaceDE w:val="0"/>
        <w:autoSpaceDN w:val="0"/>
        <w:adjustRightInd w:val="0"/>
        <w:rPr>
          <w:rFonts w:ascii="Arial" w:hAnsi="Arial" w:cs="Arial"/>
          <w:b/>
          <w:bCs/>
          <w:i/>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t>As sanções aqui previstas poderão ser aplicadas concomitantemente, facultada a defesa prévia do interessado, no respectivo processo, no prazo de 05 (cinco) dias úteis.</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t>Após 30 (trinta) dias da falta de execução do objeto, será considerada inexecução total do contrato, o que ensejará a rescisão contratual.</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lastRenderedPageBreak/>
        <w:t xml:space="preserve">As sanções de natureza pecuniária serão diretamente descontadas de créditos que eventualmente detenha a </w:t>
      </w:r>
      <w:r w:rsidRPr="007D09C0">
        <w:rPr>
          <w:rFonts w:ascii="Arial" w:hAnsi="Arial" w:cs="Arial"/>
          <w:bCs/>
          <w:sz w:val="16"/>
          <w:szCs w:val="16"/>
        </w:rPr>
        <w:t>CONTRATADA</w:t>
      </w:r>
      <w:r w:rsidRPr="007D09C0">
        <w:rPr>
          <w:rFonts w:ascii="Arial" w:hAnsi="Arial" w:cs="Arial"/>
          <w:b/>
          <w:bCs/>
          <w:sz w:val="16"/>
          <w:szCs w:val="16"/>
        </w:rPr>
        <w:t xml:space="preserve"> </w:t>
      </w:r>
      <w:r w:rsidRPr="007D09C0">
        <w:rPr>
          <w:rFonts w:ascii="Arial" w:hAnsi="Arial" w:cs="Arial"/>
          <w:sz w:val="16"/>
          <w:szCs w:val="16"/>
        </w:rPr>
        <w:t>ou efetuada a sua cobrança na forma prevista em lei.</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t>A sanção será obrigatoriamente registrada no Sistema de Cadastramento Unificado de Fornecedores – SICAF, bem como em sistemas Estaduais.</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pStyle w:val="SemEspaamento"/>
        <w:numPr>
          <w:ilvl w:val="1"/>
          <w:numId w:val="49"/>
        </w:numPr>
        <w:tabs>
          <w:tab w:val="left" w:pos="0"/>
        </w:tabs>
        <w:suppressAutoHyphens/>
        <w:ind w:left="0" w:firstLine="0"/>
        <w:jc w:val="both"/>
        <w:rPr>
          <w:rFonts w:ascii="Arial" w:hAnsi="Arial" w:cs="Arial"/>
          <w:sz w:val="16"/>
          <w:szCs w:val="16"/>
        </w:rPr>
      </w:pPr>
      <w:r w:rsidRPr="007D09C0">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D09C0" w:rsidRPr="007D09C0" w:rsidRDefault="007D09C0" w:rsidP="007D09C0">
      <w:pPr>
        <w:pStyle w:val="SemEspaamento"/>
        <w:tabs>
          <w:tab w:val="left" w:pos="0"/>
        </w:tabs>
        <w:suppressAutoHyphens/>
        <w:rPr>
          <w:rFonts w:ascii="Arial" w:hAnsi="Arial" w:cs="Arial"/>
          <w:sz w:val="16"/>
          <w:szCs w:val="16"/>
        </w:rPr>
      </w:pPr>
    </w:p>
    <w:p w:rsidR="007D09C0" w:rsidRPr="007D09C0" w:rsidRDefault="007D09C0" w:rsidP="007D09C0">
      <w:pPr>
        <w:tabs>
          <w:tab w:val="left" w:pos="0"/>
        </w:tabs>
        <w:rPr>
          <w:rFonts w:ascii="Arial" w:hAnsi="Arial" w:cs="Arial"/>
          <w:sz w:val="16"/>
          <w:szCs w:val="16"/>
        </w:rPr>
      </w:pPr>
      <w:r w:rsidRPr="007D09C0">
        <w:rPr>
          <w:rFonts w:ascii="Arial" w:hAnsi="Arial" w:cs="Arial"/>
          <w:sz w:val="16"/>
          <w:szCs w:val="16"/>
        </w:rPr>
        <w:t>a) tenham sofrido condenações definitivas por praticarem, por meio dolosos, fraude fiscal no recolhimento de tributos;</w:t>
      </w:r>
    </w:p>
    <w:p w:rsidR="007D09C0" w:rsidRPr="007D09C0" w:rsidRDefault="007D09C0" w:rsidP="007D09C0">
      <w:pPr>
        <w:tabs>
          <w:tab w:val="left" w:pos="0"/>
        </w:tabs>
        <w:rPr>
          <w:rFonts w:ascii="Arial" w:hAnsi="Arial" w:cs="Arial"/>
          <w:sz w:val="16"/>
          <w:szCs w:val="16"/>
        </w:rPr>
      </w:pPr>
      <w:r w:rsidRPr="007D09C0">
        <w:rPr>
          <w:rFonts w:ascii="Arial" w:hAnsi="Arial" w:cs="Arial"/>
          <w:sz w:val="16"/>
          <w:szCs w:val="16"/>
        </w:rPr>
        <w:t>b) tenham praticado atos ilícitos visando a frustrar os objetivos da licitação;</w:t>
      </w:r>
    </w:p>
    <w:p w:rsidR="007D09C0" w:rsidRPr="007D09C0" w:rsidRDefault="007D09C0" w:rsidP="007D09C0">
      <w:pPr>
        <w:pStyle w:val="Recuodecorpodetexto"/>
        <w:tabs>
          <w:tab w:val="left" w:pos="0"/>
        </w:tabs>
        <w:autoSpaceDE w:val="0"/>
        <w:autoSpaceDN w:val="0"/>
        <w:adjustRightInd w:val="0"/>
        <w:ind w:left="0"/>
        <w:jc w:val="both"/>
        <w:rPr>
          <w:rFonts w:ascii="Arial" w:hAnsi="Arial" w:cs="Arial"/>
          <w:b/>
          <w:sz w:val="16"/>
          <w:szCs w:val="16"/>
          <w:lang w:val="pt-BR"/>
        </w:rPr>
      </w:pPr>
      <w:r w:rsidRPr="007D09C0">
        <w:rPr>
          <w:rFonts w:ascii="Arial" w:hAnsi="Arial" w:cs="Arial"/>
          <w:sz w:val="16"/>
          <w:szCs w:val="16"/>
          <w:lang w:val="pt-BR"/>
        </w:rPr>
        <w:t>c)</w:t>
      </w:r>
      <w:r w:rsidRPr="007D09C0">
        <w:rPr>
          <w:rFonts w:ascii="Arial" w:hAnsi="Arial" w:cs="Arial"/>
          <w:b/>
          <w:sz w:val="16"/>
          <w:szCs w:val="16"/>
          <w:lang w:val="pt-BR"/>
        </w:rPr>
        <w:t xml:space="preserve"> </w:t>
      </w:r>
      <w:r w:rsidRPr="007D09C0">
        <w:rPr>
          <w:rFonts w:ascii="Arial" w:hAnsi="Arial" w:cs="Arial"/>
          <w:sz w:val="16"/>
          <w:szCs w:val="16"/>
          <w:lang w:val="pt-BR"/>
        </w:rPr>
        <w:t>demonstrem não possuir idoneidade para contratar com a Administração em virtude de atos ilícitos praticados.</w:t>
      </w:r>
    </w:p>
    <w:p w:rsidR="007D09C0" w:rsidRPr="007D09C0" w:rsidRDefault="007D09C0" w:rsidP="007D09C0">
      <w:pPr>
        <w:tabs>
          <w:tab w:val="left" w:pos="0"/>
          <w:tab w:val="left" w:pos="967"/>
        </w:tabs>
        <w:rPr>
          <w:rFonts w:ascii="Arial" w:hAnsi="Arial" w:cs="Arial"/>
          <w:sz w:val="16"/>
          <w:szCs w:val="16"/>
          <w:lang/>
        </w:rPr>
      </w:pPr>
    </w:p>
    <w:p w:rsidR="007D09C0" w:rsidRPr="007D09C0" w:rsidRDefault="007D09C0" w:rsidP="007D09C0">
      <w:pPr>
        <w:numPr>
          <w:ilvl w:val="1"/>
          <w:numId w:val="49"/>
        </w:numPr>
        <w:tabs>
          <w:tab w:val="left" w:pos="0"/>
          <w:tab w:val="left" w:pos="284"/>
        </w:tabs>
        <w:ind w:left="0" w:firstLine="0"/>
        <w:jc w:val="both"/>
        <w:rPr>
          <w:rFonts w:ascii="Arial" w:hAnsi="Arial" w:cs="Arial"/>
          <w:b/>
          <w:sz w:val="16"/>
          <w:szCs w:val="16"/>
        </w:rPr>
      </w:pPr>
      <w:r w:rsidRPr="007D09C0">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D09C0" w:rsidRPr="007D09C0" w:rsidRDefault="007D09C0" w:rsidP="007D09C0">
      <w:pPr>
        <w:tabs>
          <w:tab w:val="left" w:pos="0"/>
          <w:tab w:val="left" w:pos="284"/>
        </w:tabs>
        <w:rPr>
          <w:rFonts w:ascii="Arial" w:hAnsi="Arial" w:cs="Arial"/>
          <w:b/>
          <w:sz w:val="16"/>
          <w:szCs w:val="16"/>
        </w:rPr>
      </w:pPr>
    </w:p>
    <w:p w:rsidR="007D09C0" w:rsidRPr="007D09C0" w:rsidRDefault="007D09C0" w:rsidP="007D09C0">
      <w:pPr>
        <w:numPr>
          <w:ilvl w:val="1"/>
          <w:numId w:val="49"/>
        </w:numPr>
        <w:tabs>
          <w:tab w:val="left" w:pos="0"/>
          <w:tab w:val="left" w:pos="284"/>
        </w:tabs>
        <w:ind w:left="0" w:firstLine="0"/>
        <w:jc w:val="both"/>
        <w:rPr>
          <w:rFonts w:ascii="Arial" w:hAnsi="Arial" w:cs="Arial"/>
          <w:bCs/>
          <w:sz w:val="16"/>
          <w:szCs w:val="16"/>
        </w:rPr>
      </w:pPr>
      <w:r w:rsidRPr="007D09C0">
        <w:rPr>
          <w:rFonts w:ascii="Arial" w:hAnsi="Arial" w:cs="Arial"/>
          <w:sz w:val="16"/>
          <w:szCs w:val="16"/>
        </w:rPr>
        <w:t xml:space="preserve">Na hipótese de apresentar documentação inverossímil ou de cometer fraude, o licitante poderá sofrer sem prejuízo da </w:t>
      </w:r>
      <w:r w:rsidRPr="007D09C0">
        <w:rPr>
          <w:rFonts w:ascii="Arial" w:hAnsi="Arial" w:cs="Arial"/>
          <w:bCs/>
          <w:sz w:val="16"/>
          <w:szCs w:val="16"/>
        </w:rPr>
        <w:t>comunicação do ocorrido ao Ministério Público</w:t>
      </w:r>
      <w:r w:rsidRPr="007D09C0">
        <w:rPr>
          <w:rFonts w:ascii="Arial" w:hAnsi="Arial" w:cs="Arial"/>
          <w:sz w:val="16"/>
          <w:szCs w:val="16"/>
        </w:rPr>
        <w:t>, quaisquer das sanções previstas, que poderão ser aplicadas cumulativamente.</w:t>
      </w:r>
    </w:p>
    <w:p w:rsidR="007D09C0" w:rsidRPr="007D09C0" w:rsidRDefault="007D09C0" w:rsidP="007D09C0">
      <w:pPr>
        <w:tabs>
          <w:tab w:val="left" w:pos="0"/>
          <w:tab w:val="left" w:pos="284"/>
        </w:tabs>
        <w:rPr>
          <w:rFonts w:ascii="Arial" w:hAnsi="Arial" w:cs="Arial"/>
          <w:bCs/>
          <w:sz w:val="16"/>
          <w:szCs w:val="16"/>
        </w:rPr>
      </w:pPr>
    </w:p>
    <w:p w:rsidR="007D09C0" w:rsidRPr="007D09C0" w:rsidRDefault="007D09C0" w:rsidP="007D09C0">
      <w:pPr>
        <w:numPr>
          <w:ilvl w:val="1"/>
          <w:numId w:val="49"/>
        </w:numPr>
        <w:tabs>
          <w:tab w:val="left" w:pos="0"/>
          <w:tab w:val="left" w:pos="284"/>
        </w:tabs>
        <w:ind w:left="0" w:firstLine="0"/>
        <w:jc w:val="both"/>
        <w:rPr>
          <w:rFonts w:ascii="Arial" w:hAnsi="Arial" w:cs="Arial"/>
          <w:bCs/>
          <w:sz w:val="16"/>
          <w:szCs w:val="16"/>
        </w:rPr>
      </w:pPr>
      <w:r w:rsidRPr="007D09C0">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DE424D" w:rsidRPr="00DE424D" w:rsidRDefault="00DE424D" w:rsidP="007D09C0">
      <w:pPr>
        <w:pStyle w:val="NormalWeb"/>
        <w:spacing w:before="0" w:beforeAutospacing="0" w:after="0" w:afterAutospacing="0"/>
        <w:jc w:val="both"/>
        <w:rPr>
          <w:rFonts w:ascii="Arial" w:hAnsi="Arial" w:cs="Arial"/>
          <w:sz w:val="16"/>
          <w:szCs w:val="16"/>
        </w:rPr>
      </w:pPr>
    </w:p>
    <w:p w:rsidR="00DE424D" w:rsidRPr="00DE424D" w:rsidRDefault="00DE424D" w:rsidP="00DE424D">
      <w:pPr>
        <w:jc w:val="both"/>
        <w:rPr>
          <w:rFonts w:ascii="Arial" w:hAnsi="Arial" w:cs="Arial"/>
          <w:sz w:val="16"/>
          <w:szCs w:val="16"/>
        </w:rPr>
      </w:pP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7D09C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EBE" w:rsidRDefault="00256EBE">
      <w:r>
        <w:separator/>
      </w:r>
    </w:p>
  </w:endnote>
  <w:endnote w:type="continuationSeparator" w:id="0">
    <w:p w:rsidR="00256EBE" w:rsidRDefault="00256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EBE" w:rsidRDefault="00256EBE">
      <w:r>
        <w:separator/>
      </w:r>
    </w:p>
  </w:footnote>
  <w:footnote w:type="continuationSeparator" w:id="0">
    <w:p w:rsidR="00256EBE" w:rsidRDefault="00256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EBE" w:rsidRDefault="00256EB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0257430"/>
    <w:multiLevelType w:val="multilevel"/>
    <w:tmpl w:val="1AAC9018"/>
    <w:lvl w:ilvl="0">
      <w:start w:val="9"/>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720" w:hanging="360"/>
      </w:pPr>
      <w:rPr>
        <w:rFonts w:cs="Times New Roman" w:hint="default"/>
        <w:b w:val="0"/>
        <w:sz w:val="16"/>
        <w:szCs w:val="16"/>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6"/>
  </w:num>
  <w:num w:numId="2">
    <w:abstractNumId w:val="31"/>
  </w:num>
  <w:num w:numId="3">
    <w:abstractNumId w:val="19"/>
  </w:num>
  <w:num w:numId="4">
    <w:abstractNumId w:val="16"/>
  </w:num>
  <w:num w:numId="5">
    <w:abstractNumId w:val="33"/>
  </w:num>
  <w:num w:numId="6">
    <w:abstractNumId w:val="32"/>
  </w:num>
  <w:num w:numId="7">
    <w:abstractNumId w:val="43"/>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38"/>
  </w:num>
  <w:num w:numId="14">
    <w:abstractNumId w:val="46"/>
  </w:num>
  <w:num w:numId="15">
    <w:abstractNumId w:val="9"/>
  </w:num>
  <w:num w:numId="16">
    <w:abstractNumId w:val="13"/>
  </w:num>
  <w:num w:numId="17">
    <w:abstractNumId w:val="12"/>
  </w:num>
  <w:num w:numId="18">
    <w:abstractNumId w:val="11"/>
  </w:num>
  <w:num w:numId="19">
    <w:abstractNumId w:val="40"/>
  </w:num>
  <w:num w:numId="20">
    <w:abstractNumId w:val="42"/>
  </w:num>
  <w:num w:numId="21">
    <w:abstractNumId w:val="21"/>
  </w:num>
  <w:num w:numId="22">
    <w:abstractNumId w:val="45"/>
  </w:num>
  <w:num w:numId="23">
    <w:abstractNumId w:val="39"/>
  </w:num>
  <w:num w:numId="24">
    <w:abstractNumId w:val="20"/>
  </w:num>
  <w:num w:numId="25">
    <w:abstractNumId w:val="47"/>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7"/>
  </w:num>
  <w:num w:numId="34">
    <w:abstractNumId w:val="25"/>
  </w:num>
  <w:num w:numId="35">
    <w:abstractNumId w:val="41"/>
  </w:num>
  <w:num w:numId="36">
    <w:abstractNumId w:val="26"/>
  </w:num>
  <w:num w:numId="37">
    <w:abstractNumId w:val="10"/>
  </w:num>
  <w:num w:numId="38">
    <w:abstractNumId w:val="1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8"/>
  </w:num>
  <w:num w:numId="49">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FAA67-376B-4960-B937-30A4888C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3251</Words>
  <Characters>17556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2017-04-04T13:34:00Z</cp:lastPrinted>
  <dcterms:created xsi:type="dcterms:W3CDTF">2017-06-12T18:02:00Z</dcterms:created>
  <dcterms:modified xsi:type="dcterms:W3CDTF">2017-07-18T12:02:00Z</dcterms:modified>
</cp:coreProperties>
</file>